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2EF1" w:rsidRDefault="00FE2BCD" w:rsidP="003147BD">
      <w:r>
        <w:t>[</w:t>
      </w:r>
      <w:r>
        <w:t>Appendix D</w:t>
      </w:r>
      <w:r w:rsidRPr="00927ECA">
        <w:t>: Sample memorandum including written endorsement and background information for submission of a draft disposal schedule to the Records Retention and Disposal Committee</w:t>
      </w:r>
      <w:r>
        <w:t>.]</w:t>
      </w:r>
    </w:p>
    <w:tbl>
      <w:tblPr>
        <w:tblW w:w="10348" w:type="dxa"/>
        <w:tblLook w:val="0480" w:firstRow="0" w:lastRow="0" w:firstColumn="1" w:lastColumn="0" w:noHBand="0" w:noVBand="1"/>
        <w:tblDescription w:val="To and from details in memo template"/>
      </w:tblPr>
      <w:tblGrid>
        <w:gridCol w:w="1097"/>
        <w:gridCol w:w="4715"/>
        <w:gridCol w:w="1180"/>
        <w:gridCol w:w="3356"/>
      </w:tblGrid>
      <w:tr w:rsidR="00FE2BCD" w:rsidRPr="00897F16" w:rsidTr="0099277E">
        <w:tc>
          <w:tcPr>
            <w:tcW w:w="1097" w:type="dxa"/>
            <w:tcMar>
              <w:left w:w="0" w:type="dxa"/>
              <w:right w:w="0" w:type="dxa"/>
            </w:tcMar>
          </w:tcPr>
          <w:p w:rsidR="00FE2BCD" w:rsidRPr="007B12C1" w:rsidRDefault="00FE2BCD" w:rsidP="0099277E">
            <w:r w:rsidRPr="007B12C1">
              <w:t>To:</w:t>
            </w:r>
          </w:p>
        </w:tc>
        <w:tc>
          <w:tcPr>
            <w:tcW w:w="4715" w:type="dxa"/>
            <w:tcMar>
              <w:left w:w="0" w:type="dxa"/>
              <w:right w:w="0" w:type="dxa"/>
            </w:tcMar>
          </w:tcPr>
          <w:p w:rsidR="00FE2BCD" w:rsidRPr="007B12C1" w:rsidRDefault="00FE2BCD" w:rsidP="0099277E">
            <w:r>
              <w:t>Records Retention and Disposal Committee</w:t>
            </w:r>
          </w:p>
        </w:tc>
        <w:tc>
          <w:tcPr>
            <w:tcW w:w="1180" w:type="dxa"/>
            <w:tcMar>
              <w:left w:w="0" w:type="dxa"/>
              <w:right w:w="0" w:type="dxa"/>
            </w:tcMar>
          </w:tcPr>
          <w:p w:rsidR="00FE2BCD" w:rsidRPr="007B12C1" w:rsidRDefault="00FE2BCD" w:rsidP="0099277E">
            <w:r w:rsidRPr="007B12C1">
              <w:t>TRM No:</w:t>
            </w:r>
          </w:p>
        </w:tc>
        <w:tc>
          <w:tcPr>
            <w:tcW w:w="3356" w:type="dxa"/>
            <w:tcMar>
              <w:left w:w="0" w:type="dxa"/>
              <w:right w:w="0" w:type="dxa"/>
            </w:tcMar>
          </w:tcPr>
          <w:p w:rsidR="00FE2BCD" w:rsidRPr="007B12C1" w:rsidRDefault="00FE2BCD" w:rsidP="0099277E">
            <w:r w:rsidRPr="007B12C1">
              <w:t>&lt;TRM number&gt;</w:t>
            </w:r>
          </w:p>
        </w:tc>
      </w:tr>
      <w:tr w:rsidR="00FE2BCD" w:rsidRPr="004A46A5" w:rsidTr="0099277E">
        <w:tc>
          <w:tcPr>
            <w:tcW w:w="1097" w:type="dxa"/>
            <w:tcMar>
              <w:left w:w="0" w:type="dxa"/>
              <w:right w:w="0" w:type="dxa"/>
            </w:tcMar>
          </w:tcPr>
          <w:p w:rsidR="00FE2BCD" w:rsidRPr="007B12C1" w:rsidRDefault="00FE2BCD" w:rsidP="0099277E">
            <w:r w:rsidRPr="007B12C1">
              <w:t>Through:</w:t>
            </w:r>
          </w:p>
        </w:tc>
        <w:tc>
          <w:tcPr>
            <w:tcW w:w="4715" w:type="dxa"/>
            <w:tcMar>
              <w:left w:w="0" w:type="dxa"/>
              <w:right w:w="0" w:type="dxa"/>
            </w:tcMar>
          </w:tcPr>
          <w:p w:rsidR="00FE2BCD" w:rsidRPr="007B12C1" w:rsidRDefault="00FE2BCD" w:rsidP="0099277E">
            <w:r w:rsidRPr="007B12C1">
              <w:t>&lt;Type ‘N/A’ if not required&gt;</w:t>
            </w:r>
          </w:p>
        </w:tc>
        <w:tc>
          <w:tcPr>
            <w:tcW w:w="1180" w:type="dxa"/>
            <w:tcMar>
              <w:left w:w="0" w:type="dxa"/>
              <w:right w:w="0" w:type="dxa"/>
            </w:tcMar>
          </w:tcPr>
          <w:p w:rsidR="00FE2BCD" w:rsidRPr="007B12C1" w:rsidRDefault="00FE2BCD" w:rsidP="0099277E">
            <w:r w:rsidRPr="007B12C1">
              <w:t>Date:</w:t>
            </w:r>
          </w:p>
        </w:tc>
        <w:tc>
          <w:tcPr>
            <w:tcW w:w="3356" w:type="dxa"/>
            <w:tcBorders>
              <w:left w:val="nil"/>
            </w:tcBorders>
            <w:tcMar>
              <w:left w:w="0" w:type="dxa"/>
              <w:right w:w="0" w:type="dxa"/>
            </w:tcMar>
          </w:tcPr>
          <w:p w:rsidR="00FE2BCD" w:rsidRPr="00E04674" w:rsidRDefault="00FE2BCD" w:rsidP="0099277E">
            <w:sdt>
              <w:sdtPr>
                <w:alias w:val="Date"/>
                <w:tag w:val=""/>
                <w:id w:val="1578473972"/>
                <w:placeholder>
                  <w:docPart w:val="215DB4BDE76A49C28F6C6CA53A3FF828"/>
                </w:placeholder>
                <w:showingPlcHdr/>
                <w:dataBinding w:prefixMappings="xmlns:ns0='http://schemas.microsoft.com/office/2006/coverPageProps' " w:xpath="/ns0:CoverPageProperties[1]/ns0:PublishDate[1]" w:storeItemID="{55AF091B-3C7A-41E3-B477-F2FDAA23CFDA}"/>
                <w15:color w:val="000000"/>
                <w:date w:fullDate="2019-08-10T00:00:00Z">
                  <w:dateFormat w:val="d MMMM yyyy"/>
                  <w:lid w:val="en-AU"/>
                  <w:storeMappedDataAs w:val="dateTime"/>
                  <w:calendar w:val="gregorian"/>
                </w:date>
              </w:sdtPr>
              <w:sdtContent>
                <w:r w:rsidRPr="00287D73">
                  <w:t>&lt;Date Month Year&gt;</w:t>
                </w:r>
              </w:sdtContent>
            </w:sdt>
          </w:p>
        </w:tc>
      </w:tr>
      <w:tr w:rsidR="00FE2BCD" w:rsidRPr="004A46A5" w:rsidTr="0099277E">
        <w:tc>
          <w:tcPr>
            <w:tcW w:w="1097" w:type="dxa"/>
            <w:tcMar>
              <w:left w:w="0" w:type="dxa"/>
              <w:right w:w="0" w:type="dxa"/>
            </w:tcMar>
          </w:tcPr>
          <w:p w:rsidR="00FE2BCD" w:rsidRPr="007B12C1" w:rsidRDefault="00FE2BCD" w:rsidP="0099277E">
            <w:r w:rsidRPr="007B12C1">
              <w:t>From:</w:t>
            </w:r>
          </w:p>
        </w:tc>
        <w:tc>
          <w:tcPr>
            <w:tcW w:w="9251" w:type="dxa"/>
            <w:gridSpan w:val="3"/>
            <w:tcMar>
              <w:left w:w="0" w:type="dxa"/>
              <w:right w:w="0" w:type="dxa"/>
            </w:tcMar>
          </w:tcPr>
          <w:p w:rsidR="00FE2BCD" w:rsidRPr="007B12C1" w:rsidRDefault="00FE2BCD" w:rsidP="0099277E">
            <w:r w:rsidRPr="007B12C1">
              <w:t>&lt;Name/Group&gt;</w:t>
            </w:r>
          </w:p>
        </w:tc>
      </w:tr>
      <w:tr w:rsidR="00FE2BCD" w:rsidRPr="004A46A5" w:rsidTr="0099277E">
        <w:tc>
          <w:tcPr>
            <w:tcW w:w="1097" w:type="dxa"/>
            <w:tcBorders>
              <w:bottom w:val="single" w:sz="18" w:space="0" w:color="1F1F5F" w:themeColor="text1"/>
            </w:tcBorders>
            <w:tcMar>
              <w:left w:w="0" w:type="dxa"/>
              <w:right w:w="0" w:type="dxa"/>
            </w:tcMar>
          </w:tcPr>
          <w:p w:rsidR="00FE2BCD" w:rsidRPr="007B12C1" w:rsidRDefault="00FE2BCD" w:rsidP="0099277E">
            <w:r w:rsidRPr="007B12C1">
              <w:t>Re:</w:t>
            </w:r>
          </w:p>
        </w:tc>
        <w:sdt>
          <w:sdtPr>
            <w:alias w:val="Subject"/>
            <w:tag w:val=""/>
            <w:id w:val="-332910834"/>
            <w:placeholder>
              <w:docPart w:val="526B7BEE50F84BBF9E1C2C825FABD741"/>
            </w:placeholder>
            <w:dataBinding w:prefixMappings="xmlns:ns0='http://purl.org/dc/elements/1.1/' xmlns:ns1='http://schemas.openxmlformats.org/package/2006/metadata/core-properties' " w:xpath="/ns1:coreProperties[1]/ns0:subject[1]" w:storeItemID="{6C3C8BC8-F283-45AE-878A-BAB7291924A1}"/>
            <w:text/>
          </w:sdtPr>
          <w:sdtContent>
            <w:tc>
              <w:tcPr>
                <w:tcW w:w="9251" w:type="dxa"/>
                <w:gridSpan w:val="3"/>
                <w:tcBorders>
                  <w:bottom w:val="single" w:sz="18" w:space="0" w:color="1F1F5F" w:themeColor="text1"/>
                </w:tcBorders>
                <w:tcMar>
                  <w:left w:w="0" w:type="dxa"/>
                  <w:right w:w="0" w:type="dxa"/>
                </w:tcMar>
              </w:tcPr>
              <w:p w:rsidR="00FE2BCD" w:rsidRPr="007B12C1" w:rsidRDefault="00FE2BCD" w:rsidP="0099277E">
                <w:r>
                  <w:t>Final Draft (Name of Disposal Schedule and Department)</w:t>
                </w:r>
              </w:p>
            </w:tc>
          </w:sdtContent>
        </w:sdt>
      </w:tr>
    </w:tbl>
    <w:p w:rsidR="00FE2BCD" w:rsidRDefault="00FE2BCD" w:rsidP="00FE2BCD">
      <w:pPr>
        <w:spacing w:before="200"/>
      </w:pPr>
      <w:r w:rsidRPr="00927ECA">
        <w:t>Please note attached final draft and supporting documentation regarding the (Name of Disposal Schedule) for submission and consideration by the Records Retention and Disposal Committee.</w:t>
      </w:r>
    </w:p>
    <w:p w:rsidR="008D5B89" w:rsidRDefault="008D5B89" w:rsidP="008D5B89">
      <w:pPr>
        <w:pStyle w:val="Heading1"/>
      </w:pPr>
      <w:r>
        <w:t>Background</w:t>
      </w:r>
    </w:p>
    <w:p w:rsidR="00FE2BCD" w:rsidRPr="00927ECA" w:rsidRDefault="00FE2BCD" w:rsidP="00FE2BCD">
      <w:pPr>
        <w:rPr>
          <w:b/>
          <w:caps/>
        </w:rPr>
      </w:pPr>
      <w:r w:rsidRPr="00927ECA">
        <w:t>The final draft disposal schedule for (name of disposal schedule) has been prepared in accordance with requirements of the Archives Service and the Records Service as prescribed in the Information Act</w:t>
      </w:r>
      <w:r>
        <w:t xml:space="preserve"> 2002</w:t>
      </w:r>
      <w:r w:rsidRPr="00927ECA">
        <w:t xml:space="preserve"> – Part 9 – Records and archives management - Division 2A – Records retention and disposal schedules – Information Act </w:t>
      </w:r>
      <w:r>
        <w:t xml:space="preserve">2002 </w:t>
      </w:r>
      <w:r w:rsidRPr="00927ECA">
        <w:t xml:space="preserve">136A (2) and (3) (a) (b) (c). </w:t>
      </w:r>
    </w:p>
    <w:p w:rsidR="00FE2BCD" w:rsidRPr="00927ECA" w:rsidRDefault="00FE2BCD" w:rsidP="00FE2BCD">
      <w:pPr>
        <w:pStyle w:val="Heading2"/>
        <w:rPr>
          <w:caps/>
        </w:rPr>
      </w:pPr>
      <w:r w:rsidRPr="00927ECA">
        <w:t>Steps completed in preparation for pres</w:t>
      </w:r>
      <w:r>
        <w:t>entation</w:t>
      </w:r>
    </w:p>
    <w:p w:rsidR="00FE2BCD" w:rsidRPr="00927ECA" w:rsidRDefault="00FE2BCD" w:rsidP="00FE2BCD">
      <w:pPr>
        <w:rPr>
          <w:b/>
          <w:caps/>
        </w:rPr>
      </w:pPr>
      <w:r w:rsidRPr="00927ECA">
        <w:t>Consultation draft developed and circulated to (Names and positions of staff consulted) for comment and advice</w:t>
      </w:r>
    </w:p>
    <w:p w:rsidR="00FE2BCD" w:rsidRPr="00927ECA" w:rsidRDefault="00FE2BCD" w:rsidP="00FE2BCD">
      <w:pPr>
        <w:rPr>
          <w:b/>
          <w:caps/>
        </w:rPr>
      </w:pPr>
      <w:r w:rsidRPr="00927ECA">
        <w:t>Comments and advice collated to create final draft (number) for submission to the Records Retention and Disposal Committee for their consideration</w:t>
      </w:r>
    </w:p>
    <w:p w:rsidR="00FE2BCD" w:rsidRPr="00FE2BCD" w:rsidRDefault="00FE2BCD" w:rsidP="00FE2BCD">
      <w:pPr>
        <w:rPr>
          <w:b/>
          <w:caps/>
        </w:rPr>
      </w:pPr>
      <w:r w:rsidRPr="00FE2BCD">
        <w:rPr>
          <w:b/>
        </w:rPr>
        <w:t>Please note:</w:t>
      </w:r>
    </w:p>
    <w:p w:rsidR="00FE2BCD" w:rsidRPr="00927ECA" w:rsidRDefault="00FE2BCD" w:rsidP="00FE2BCD">
      <w:pPr>
        <w:rPr>
          <w:b/>
          <w:caps/>
        </w:rPr>
      </w:pPr>
      <w:r w:rsidRPr="00927ECA">
        <w:t>Information about previous drafts that may have been submitted to the committee (if applicable) and any action taken based on that feedback should also be included.</w:t>
      </w:r>
    </w:p>
    <w:p w:rsidR="00FE2BCD" w:rsidRDefault="00FE2BCD" w:rsidP="00FE2BCD">
      <w:r w:rsidRPr="00927ECA">
        <w:t>The final draft schedule has been endorsed by:</w:t>
      </w:r>
    </w:p>
    <w:p w:rsidR="008D5B89" w:rsidRDefault="008D5B89" w:rsidP="00FE2BCD">
      <w:pPr>
        <w:spacing w:before="840" w:after="0"/>
      </w:pPr>
      <w:r>
        <w:t>&lt;</w:t>
      </w:r>
      <w:r w:rsidR="00FE2BCD">
        <w:t>Director/ED Name</w:t>
      </w:r>
      <w:r>
        <w:t>&gt;</w:t>
      </w:r>
    </w:p>
    <w:p w:rsidR="008D5B89" w:rsidRDefault="00FE2BCD" w:rsidP="00FE2BCD">
      <w:pPr>
        <w:tabs>
          <w:tab w:val="left" w:pos="567"/>
          <w:tab w:val="left" w:pos="1276"/>
        </w:tabs>
      </w:pPr>
      <w:r>
        <w:t>Date:</w:t>
      </w:r>
      <w:bookmarkStart w:id="0" w:name="_GoBack"/>
      <w:bookmarkEnd w:id="0"/>
    </w:p>
    <w:p w:rsidR="00FE2BCD" w:rsidRDefault="00FE2BCD" w:rsidP="00FE2BCD">
      <w:pPr>
        <w:spacing w:after="0"/>
        <w:jc w:val="right"/>
      </w:pPr>
      <w:r>
        <w:t>Noted</w:t>
      </w:r>
    </w:p>
    <w:p w:rsidR="008D5B89" w:rsidRDefault="008D5B89" w:rsidP="00FE2BCD">
      <w:pPr>
        <w:spacing w:after="0"/>
        <w:jc w:val="right"/>
      </w:pPr>
      <w:r>
        <w:t xml:space="preserve">Approved / </w:t>
      </w:r>
      <w:proofErr w:type="gramStart"/>
      <w:r>
        <w:t>Not</w:t>
      </w:r>
      <w:proofErr w:type="gramEnd"/>
      <w:r>
        <w:t xml:space="preserve"> approved</w:t>
      </w:r>
    </w:p>
    <w:p w:rsidR="008D5B89" w:rsidRDefault="00FE2BCD" w:rsidP="008D5B89">
      <w:pPr>
        <w:jc w:val="right"/>
      </w:pPr>
      <w:r>
        <w:t>Endorsed</w:t>
      </w:r>
      <w:r w:rsidR="008D5B89">
        <w:t xml:space="preserve"> / </w:t>
      </w:r>
      <w:proofErr w:type="gramStart"/>
      <w:r w:rsidR="008D5B89">
        <w:t>Not</w:t>
      </w:r>
      <w:proofErr w:type="gramEnd"/>
      <w:r w:rsidR="008D5B89">
        <w:t xml:space="preserve"> </w:t>
      </w:r>
      <w:r>
        <w:t>endorsed</w:t>
      </w:r>
    </w:p>
    <w:p w:rsidR="008D5B89" w:rsidRDefault="00FE2BCD" w:rsidP="008D5B89">
      <w:pPr>
        <w:jc w:val="right"/>
      </w:pPr>
      <w:r>
        <w:t xml:space="preserve"> </w:t>
      </w:r>
      <w:r w:rsidR="008D5B89">
        <w:t>(Delete irrelevant actions above)</w:t>
      </w:r>
    </w:p>
    <w:p w:rsidR="008D5B89" w:rsidRDefault="00FE2BCD" w:rsidP="00FE2BCD">
      <w:pPr>
        <w:spacing w:after="0"/>
        <w:jc w:val="right"/>
      </w:pPr>
      <w:r>
        <w:t>Delegate n</w:t>
      </w:r>
      <w:r w:rsidR="008D5B89">
        <w:t>ame:</w:t>
      </w:r>
    </w:p>
    <w:p w:rsidR="008D5B89" w:rsidRPr="00D350E8" w:rsidRDefault="008D5B89" w:rsidP="00421BB8">
      <w:pPr>
        <w:jc w:val="right"/>
      </w:pPr>
      <w:r>
        <w:t>Date:</w:t>
      </w:r>
    </w:p>
    <w:sectPr w:rsidR="008D5B89" w:rsidRPr="00D350E8" w:rsidSect="00CC571B">
      <w:headerReference w:type="even" r:id="rId9"/>
      <w:headerReference w:type="default" r:id="rId10"/>
      <w:footerReference w:type="even" r:id="rId11"/>
      <w:footerReference w:type="default" r:id="rId12"/>
      <w:headerReference w:type="first" r:id="rId13"/>
      <w:footerReference w:type="first" r:id="rId14"/>
      <w:pgSz w:w="11906" w:h="16838" w:code="9"/>
      <w:pgMar w:top="794" w:right="794" w:bottom="794" w:left="794" w:header="794"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2BCD" w:rsidRDefault="00FE2BCD" w:rsidP="007332FF">
      <w:r>
        <w:separator/>
      </w:r>
    </w:p>
  </w:endnote>
  <w:endnote w:type="continuationSeparator" w:id="0">
    <w:p w:rsidR="00FE2BCD" w:rsidRDefault="00FE2BCD"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3072" w:rsidRDefault="000A30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4C8" w:rsidRDefault="005464C8" w:rsidP="005464C8">
    <w:pPr>
      <w:spacing w:after="0"/>
    </w:pPr>
  </w:p>
  <w:tbl>
    <w:tblPr>
      <w:tblW w:w="10318" w:type="dxa"/>
      <w:tblBorders>
        <w:top w:val="single" w:sz="4" w:space="0" w:color="auto"/>
      </w:tblBorders>
      <w:tblCellMar>
        <w:left w:w="0" w:type="dxa"/>
        <w:right w:w="0" w:type="dxa"/>
      </w:tblCellMar>
      <w:tblLook w:val="04A0" w:firstRow="1" w:lastRow="0" w:firstColumn="1" w:lastColumn="0" w:noHBand="0" w:noVBand="1"/>
      <w:tblDescription w:val="Footer area"/>
    </w:tblPr>
    <w:tblGrid>
      <w:gridCol w:w="10318"/>
    </w:tblGrid>
    <w:tr w:rsidR="005464C8" w:rsidRPr="00132658" w:rsidTr="002C0475">
      <w:trPr>
        <w:cantSplit/>
        <w:trHeight w:hRule="exact" w:val="850"/>
      </w:trPr>
      <w:tc>
        <w:tcPr>
          <w:tcW w:w="10318" w:type="dxa"/>
          <w:vAlign w:val="bottom"/>
        </w:tcPr>
        <w:p w:rsidR="002C0475" w:rsidRPr="00421BB8" w:rsidRDefault="002C0475" w:rsidP="005464C8">
          <w:pPr>
            <w:spacing w:after="0"/>
            <w:rPr>
              <w:rStyle w:val="PageNumber"/>
            </w:rPr>
          </w:pPr>
          <w:r w:rsidRPr="00421BB8">
            <w:rPr>
              <w:rStyle w:val="PageNumber"/>
            </w:rPr>
            <w:t xml:space="preserve">Department of </w:t>
          </w:r>
          <w:sdt>
            <w:sdtPr>
              <w:rPr>
                <w:rStyle w:val="PageNumber"/>
                <w:b/>
              </w:rPr>
              <w:alias w:val="Company"/>
              <w:tag w:val=""/>
              <w:id w:val="215942791"/>
              <w:lock w:val="sdtLocked"/>
              <w:placeholder/>
              <w:dataBinding w:prefixMappings="xmlns:ns0='http://schemas.openxmlformats.org/officeDocument/2006/extended-properties' " w:xpath="/ns0:Properties[1]/ns0:Company[1]" w:storeItemID="{6668398D-A668-4E3E-A5EB-62B293D839F1}"/>
              <w:text w:multiLine="1"/>
            </w:sdtPr>
            <w:sdtEndPr>
              <w:rPr>
                <w:rStyle w:val="PageNumber"/>
              </w:rPr>
            </w:sdtEndPr>
            <w:sdtContent>
              <w:r w:rsidRPr="00421BB8">
                <w:rPr>
                  <w:rStyle w:val="PageNumber"/>
                  <w:b/>
                </w:rPr>
                <w:t>&lt;NAME&gt;</w:t>
              </w:r>
            </w:sdtContent>
          </w:sdt>
        </w:p>
        <w:p w:rsidR="005464C8" w:rsidRPr="00AC4488" w:rsidRDefault="005464C8" w:rsidP="005464C8">
          <w:pPr>
            <w:spacing w:after="0"/>
            <w:rPr>
              <w:rStyle w:val="PageNumber"/>
            </w:rPr>
          </w:pPr>
          <w:r w:rsidRPr="00AC4488">
            <w:rPr>
              <w:rStyle w:val="PageNumber"/>
            </w:rPr>
            <w:t xml:space="preserve">Page </w:t>
          </w:r>
          <w:r w:rsidRPr="00AC4488">
            <w:rPr>
              <w:rStyle w:val="PageNumber"/>
            </w:rPr>
            <w:fldChar w:fldCharType="begin"/>
          </w:r>
          <w:r w:rsidRPr="00AC4488">
            <w:rPr>
              <w:rStyle w:val="PageNumber"/>
            </w:rPr>
            <w:instrText xml:space="preserve"> PAGE  \* Arabic  \* MERGEFORMAT </w:instrText>
          </w:r>
          <w:r w:rsidRPr="00AC4488">
            <w:rPr>
              <w:rStyle w:val="PageNumber"/>
            </w:rPr>
            <w:fldChar w:fldCharType="separate"/>
          </w:r>
          <w:r w:rsidR="00FE2BCD">
            <w:rPr>
              <w:rStyle w:val="PageNumber"/>
              <w:noProof/>
            </w:rPr>
            <w:t>2</w:t>
          </w:r>
          <w:r w:rsidRPr="00AC4488">
            <w:rPr>
              <w:rStyle w:val="PageNumber"/>
            </w:rPr>
            <w:fldChar w:fldCharType="end"/>
          </w:r>
          <w:r w:rsidRPr="00AC4488">
            <w:rPr>
              <w:rStyle w:val="PageNumber"/>
            </w:rPr>
            <w:t xml:space="preserve"> of </w:t>
          </w:r>
          <w:r w:rsidRPr="00AC4488">
            <w:rPr>
              <w:rStyle w:val="PageNumber"/>
            </w:rPr>
            <w:fldChar w:fldCharType="begin"/>
          </w:r>
          <w:r w:rsidRPr="00AC4488">
            <w:rPr>
              <w:rStyle w:val="PageNumber"/>
            </w:rPr>
            <w:instrText xml:space="preserve"> NUMPAGES  \* Arabic  \* MERGEFORMAT </w:instrText>
          </w:r>
          <w:r w:rsidRPr="00AC4488">
            <w:rPr>
              <w:rStyle w:val="PageNumber"/>
            </w:rPr>
            <w:fldChar w:fldCharType="separate"/>
          </w:r>
          <w:r w:rsidR="00FE2BCD">
            <w:rPr>
              <w:rStyle w:val="PageNumber"/>
              <w:noProof/>
            </w:rPr>
            <w:t>2</w:t>
          </w:r>
          <w:r w:rsidRPr="00AC4488">
            <w:rPr>
              <w:rStyle w:val="PageNumber"/>
            </w:rPr>
            <w:fldChar w:fldCharType="end"/>
          </w:r>
        </w:p>
      </w:tc>
    </w:tr>
  </w:tbl>
  <w:p w:rsidR="00CA36A0" w:rsidRPr="005464C8" w:rsidRDefault="00CA36A0" w:rsidP="005464C8">
    <w:pPr>
      <w:pStyle w:val="Hidden"/>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4C8" w:rsidRDefault="005464C8" w:rsidP="00E04674">
    <w:pPr>
      <w:spacing w:after="0"/>
    </w:pPr>
  </w:p>
  <w:tbl>
    <w:tblPr>
      <w:tblW w:w="10318" w:type="dxa"/>
      <w:tblBorders>
        <w:top w:val="single" w:sz="4" w:space="0" w:color="auto"/>
      </w:tblBorders>
      <w:tblLayout w:type="fixed"/>
      <w:tblCellMar>
        <w:left w:w="0" w:type="dxa"/>
        <w:right w:w="0" w:type="dxa"/>
      </w:tblCellMar>
      <w:tblLook w:val="04A0" w:firstRow="1" w:lastRow="0" w:firstColumn="1" w:lastColumn="0" w:noHBand="0" w:noVBand="1"/>
      <w:tblDescription w:val="Footer area"/>
    </w:tblPr>
    <w:tblGrid>
      <w:gridCol w:w="7767"/>
      <w:gridCol w:w="2551"/>
    </w:tblGrid>
    <w:tr w:rsidR="00E04674" w:rsidRPr="00132658" w:rsidTr="008921B4">
      <w:trPr>
        <w:cantSplit/>
        <w:trHeight w:hRule="exact" w:val="1134"/>
      </w:trPr>
      <w:tc>
        <w:tcPr>
          <w:tcW w:w="7767" w:type="dxa"/>
          <w:vAlign w:val="bottom"/>
        </w:tcPr>
        <w:p w:rsidR="00D350E8" w:rsidRDefault="00D350E8" w:rsidP="00E04674">
          <w:pPr>
            <w:spacing w:after="0"/>
            <w:rPr>
              <w:rStyle w:val="PageNumber"/>
            </w:rPr>
          </w:pPr>
        </w:p>
        <w:p w:rsidR="00D350E8" w:rsidRPr="00421BB8" w:rsidRDefault="00D350E8" w:rsidP="00E04674">
          <w:pPr>
            <w:spacing w:after="0"/>
            <w:rPr>
              <w:rStyle w:val="PageNumber"/>
            </w:rPr>
          </w:pPr>
          <w:r w:rsidRPr="00421BB8">
            <w:rPr>
              <w:rStyle w:val="PageNumber"/>
            </w:rPr>
            <w:t xml:space="preserve">Department of </w:t>
          </w:r>
          <w:sdt>
            <w:sdtPr>
              <w:rPr>
                <w:rStyle w:val="PageNumber"/>
                <w:b/>
              </w:rPr>
              <w:alias w:val="Company"/>
              <w:tag w:val=""/>
              <w:id w:val="1348134776"/>
              <w:placeholder>
                <w:docPart w:val="215DB4BDE76A49C28F6C6CA53A3FF828"/>
              </w:placeholder>
              <w:dataBinding w:prefixMappings="xmlns:ns0='http://schemas.openxmlformats.org/officeDocument/2006/extended-properties' " w:xpath="/ns0:Properties[1]/ns0:Company[1]" w:storeItemID="{6668398D-A668-4E3E-A5EB-62B293D839F1}"/>
              <w:text w:multiLine="1"/>
            </w:sdtPr>
            <w:sdtEndPr>
              <w:rPr>
                <w:rStyle w:val="PageNumber"/>
              </w:rPr>
            </w:sdtEndPr>
            <w:sdtContent>
              <w:r w:rsidR="002C0475" w:rsidRPr="00421BB8">
                <w:rPr>
                  <w:rStyle w:val="PageNumber"/>
                  <w:b/>
                </w:rPr>
                <w:t>&lt;NAME&gt;</w:t>
              </w:r>
            </w:sdtContent>
          </w:sdt>
        </w:p>
        <w:p w:rsidR="00E04674" w:rsidRPr="00CE30CF" w:rsidRDefault="00E04674" w:rsidP="00E04674">
          <w:pPr>
            <w:spacing w:after="0"/>
            <w:rPr>
              <w:rStyle w:val="PageNumber"/>
            </w:rPr>
          </w:pPr>
          <w:r w:rsidRPr="00CE30CF">
            <w:rPr>
              <w:rStyle w:val="PageNumber"/>
            </w:rPr>
            <w:t xml:space="preserve">Page </w:t>
          </w:r>
          <w:r w:rsidRPr="00CE30CF">
            <w:rPr>
              <w:rStyle w:val="PageNumber"/>
            </w:rPr>
            <w:fldChar w:fldCharType="begin"/>
          </w:r>
          <w:r w:rsidRPr="00CE30CF">
            <w:rPr>
              <w:rStyle w:val="PageNumber"/>
            </w:rPr>
            <w:instrText xml:space="preserve"> PAGE  \* Arabic  \* MERGEFORMAT </w:instrText>
          </w:r>
          <w:r w:rsidRPr="00CE30CF">
            <w:rPr>
              <w:rStyle w:val="PageNumber"/>
            </w:rPr>
            <w:fldChar w:fldCharType="separate"/>
          </w:r>
          <w:r w:rsidR="00FE2BCD">
            <w:rPr>
              <w:rStyle w:val="PageNumber"/>
              <w:noProof/>
            </w:rPr>
            <w:t>1</w:t>
          </w:r>
          <w:r w:rsidRPr="00CE30CF">
            <w:rPr>
              <w:rStyle w:val="PageNumber"/>
            </w:rPr>
            <w:fldChar w:fldCharType="end"/>
          </w:r>
          <w:r w:rsidRPr="00CE30CF">
            <w:rPr>
              <w:rStyle w:val="PageNumber"/>
            </w:rPr>
            <w:t xml:space="preserve"> of </w:t>
          </w:r>
          <w:r w:rsidRPr="00CE30CF">
            <w:rPr>
              <w:rStyle w:val="PageNumber"/>
            </w:rPr>
            <w:fldChar w:fldCharType="begin"/>
          </w:r>
          <w:r w:rsidRPr="00CE30CF">
            <w:rPr>
              <w:rStyle w:val="PageNumber"/>
            </w:rPr>
            <w:instrText xml:space="preserve"> NUMPAGES  \* Arabic  \* MERGEFORMAT </w:instrText>
          </w:r>
          <w:r w:rsidRPr="00CE30CF">
            <w:rPr>
              <w:rStyle w:val="PageNumber"/>
            </w:rPr>
            <w:fldChar w:fldCharType="separate"/>
          </w:r>
          <w:r w:rsidR="00FE2BCD">
            <w:rPr>
              <w:rStyle w:val="PageNumber"/>
              <w:noProof/>
            </w:rPr>
            <w:t>1</w:t>
          </w:r>
          <w:r w:rsidRPr="00CE30CF">
            <w:rPr>
              <w:rStyle w:val="PageNumber"/>
            </w:rPr>
            <w:fldChar w:fldCharType="end"/>
          </w:r>
          <w:r>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p>
      </w:tc>
      <w:tc>
        <w:tcPr>
          <w:tcW w:w="2551" w:type="dxa"/>
          <w:vAlign w:val="bottom"/>
        </w:tcPr>
        <w:p w:rsidR="00E04674" w:rsidRPr="001E14EB" w:rsidRDefault="00E04674" w:rsidP="00E04674">
          <w:pPr>
            <w:spacing w:after="0"/>
            <w:jc w:val="right"/>
          </w:pPr>
          <w:r>
            <w:rPr>
              <w:noProof/>
              <w:lang w:eastAsia="en-AU"/>
            </w:rPr>
            <w:drawing>
              <wp:inline distT="0" distB="0" distL="0" distR="0" wp14:anchorId="4EBC1B40" wp14:editId="216E33CE">
                <wp:extent cx="1572479" cy="561600"/>
                <wp:effectExtent l="0" t="0" r="8890" b="0"/>
                <wp:docPr id="9" name="Picture 9"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tgcentral.nt.gov.au/sites/files/uploads/images/dcm/logos/ntg-logo/ntg-primary-cmyk.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72479" cy="561600"/>
                        </a:xfrm>
                        <a:prstGeom prst="rect">
                          <a:avLst/>
                        </a:prstGeom>
                        <a:noFill/>
                        <a:ln>
                          <a:noFill/>
                        </a:ln>
                      </pic:spPr>
                    </pic:pic>
                  </a:graphicData>
                </a:graphic>
              </wp:inline>
            </w:drawing>
          </w:r>
          <w:r w:rsidRPr="00785C24">
            <w:rPr>
              <w:rStyle w:val="PageNumber"/>
              <w:noProof/>
              <w:lang w:eastAsia="en-AU"/>
            </w:rPr>
            <w:t xml:space="preserve"> </w:t>
          </w:r>
        </w:p>
      </w:tc>
    </w:tr>
  </w:tbl>
  <w:p w:rsidR="00D15D88" w:rsidRDefault="00D15D88" w:rsidP="00D15D88">
    <w:pPr>
      <w:pStyle w:val="Hidden"/>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2BCD" w:rsidRDefault="00FE2BCD" w:rsidP="007332FF">
      <w:r>
        <w:separator/>
      </w:r>
    </w:p>
  </w:footnote>
  <w:footnote w:type="continuationSeparator" w:id="0">
    <w:p w:rsidR="00FE2BCD" w:rsidRDefault="00FE2BCD" w:rsidP="00733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3072" w:rsidRDefault="000A30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000" w:rsidRPr="00162207" w:rsidRDefault="008D5B89" w:rsidP="005464C8">
    <w:pPr>
      <w:pStyle w:val="Header"/>
      <w:tabs>
        <w:tab w:val="clear" w:pos="9638"/>
        <w:tab w:val="right" w:pos="10318"/>
      </w:tabs>
      <w:jc w:val="right"/>
    </w:pPr>
    <w:r>
      <w:t xml:space="preserve">Memorandum: </w:t>
    </w:r>
    <w:sdt>
      <w:sdtPr>
        <w:alias w:val="Subject"/>
        <w:tag w:val=""/>
        <w:id w:val="1647234641"/>
        <w:placeholder>
          <w:docPart w:val="526B7BEE50F84BBF9E1C2C825FABD741"/>
        </w:placeholder>
        <w:dataBinding w:prefixMappings="xmlns:ns0='http://purl.org/dc/elements/1.1/' xmlns:ns1='http://schemas.openxmlformats.org/package/2006/metadata/core-properties' " w:xpath="/ns1:coreProperties[1]/ns0:subject[1]" w:storeItemID="{6C3C8BC8-F283-45AE-878A-BAB7291924A1}"/>
        <w:text/>
      </w:sdtPr>
      <w:sdtEndPr/>
      <w:sdtContent>
        <w:r w:rsidR="00FE2BCD">
          <w:t>Final Draft (Name of Disposal Schedule and Department)</w:t>
        </w:r>
      </w:sdtContent>
    </w:sdt>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Title"/>
      <w:id w:val="-509755993"/>
      <w:lock w:val="sdtLocked"/>
      <w:placeholder>
        <w:docPart w:val="F927BEAD3C6A4185BA678A9554FBB251"/>
      </w:placeholder>
      <w:dataBinding w:prefixMappings="xmlns:ns0='http://purl.org/dc/elements/1.1/' xmlns:ns1='http://schemas.openxmlformats.org/package/2006/metadata/core-properties' " w:xpath="/ns1:coreProperties[1]/ns0:title[1]" w:storeItemID="{6C3C8BC8-F283-45AE-878A-BAB7291924A1}"/>
      <w:text w:multiLine="1"/>
    </w:sdtPr>
    <w:sdtEndPr/>
    <w:sdtContent>
      <w:p w:rsidR="00E908F1" w:rsidRPr="005464C8" w:rsidRDefault="005464C8" w:rsidP="005464C8">
        <w:pPr>
          <w:pStyle w:val="Title"/>
          <w:rPr>
            <w:rFonts w:ascii="Lato" w:eastAsia="Calibri" w:hAnsi="Lato"/>
            <w:bCs w:val="0"/>
            <w:color w:val="auto"/>
            <w:kern w:val="0"/>
            <w:sz w:val="22"/>
            <w:szCs w:val="22"/>
          </w:rPr>
        </w:pPr>
        <w:r>
          <w:t>Memorandum</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B668C"/>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1" w15:restartNumberingAfterBreak="0">
    <w:nsid w:val="06DC644B"/>
    <w:multiLevelType w:val="hybridMultilevel"/>
    <w:tmpl w:val="C1B606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BC6DBF"/>
    <w:multiLevelType w:val="hybridMultilevel"/>
    <w:tmpl w:val="F650FF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B7245D0"/>
    <w:multiLevelType w:val="multilevel"/>
    <w:tmpl w:val="0C78A7AC"/>
    <w:name w:val="NTG Table Bullet List322"/>
    <w:numStyleLink w:val="Tablebulletlist"/>
  </w:abstractNum>
  <w:abstractNum w:abstractNumId="4" w15:restartNumberingAfterBreak="0">
    <w:nsid w:val="0F195B3C"/>
    <w:multiLevelType w:val="multilevel"/>
    <w:tmpl w:val="3928FD02"/>
    <w:name w:val="NTG Table Bullet List3322222"/>
    <w:numStyleLink w:val="Bulletlist"/>
  </w:abstractNum>
  <w:abstractNum w:abstractNumId="5" w15:restartNumberingAfterBreak="0">
    <w:nsid w:val="100244A1"/>
    <w:multiLevelType w:val="multilevel"/>
    <w:tmpl w:val="0C78A7AC"/>
    <w:name w:val="NTG Table Bullet List332"/>
    <w:numStyleLink w:val="Tablebulletlist"/>
  </w:abstractNum>
  <w:abstractNum w:abstractNumId="6" w15:restartNumberingAfterBreak="0">
    <w:nsid w:val="1012237B"/>
    <w:multiLevelType w:val="multilevel"/>
    <w:tmpl w:val="0C78A7AC"/>
    <w:name w:val="NTG Table Bullet List32"/>
    <w:numStyleLink w:val="Tablebulletlist"/>
  </w:abstractNum>
  <w:abstractNum w:abstractNumId="7" w15:restartNumberingAfterBreak="0">
    <w:nsid w:val="13154224"/>
    <w:multiLevelType w:val="hybridMultilevel"/>
    <w:tmpl w:val="E94E06D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15E93577"/>
    <w:multiLevelType w:val="multilevel"/>
    <w:tmpl w:val="4E6AC8F6"/>
    <w:name w:val="NTG Table Bullet List33222222"/>
    <w:numStyleLink w:val="Numberlist"/>
  </w:abstractNum>
  <w:abstractNum w:abstractNumId="9" w15:restartNumberingAfterBreak="0">
    <w:nsid w:val="163515A8"/>
    <w:multiLevelType w:val="hybridMultilevel"/>
    <w:tmpl w:val="0A14065E"/>
    <w:lvl w:ilvl="0" w:tplc="14FA3692">
      <w:start w:val="1"/>
      <w:numFmt w:val="bullet"/>
      <w:lvlText w:val="o"/>
      <w:lvlJc w:val="left"/>
      <w:pPr>
        <w:ind w:left="1077" w:hanging="357"/>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64A4348"/>
    <w:multiLevelType w:val="hybridMultilevel"/>
    <w:tmpl w:val="A8043C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67D7824"/>
    <w:multiLevelType w:val="multilevel"/>
    <w:tmpl w:val="E6E2F9F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8D26C06"/>
    <w:multiLevelType w:val="multilevel"/>
    <w:tmpl w:val="3E5E177A"/>
    <w:name w:val="NTG Table Bullet List33222222222222222"/>
    <w:numStyleLink w:val="Tablenumberlist"/>
  </w:abstractNum>
  <w:abstractNum w:abstractNumId="13" w15:restartNumberingAfterBreak="0">
    <w:nsid w:val="19533A06"/>
    <w:multiLevelType w:val="multilevel"/>
    <w:tmpl w:val="3928FD02"/>
    <w:name w:val="NTG Table Bullet List3222"/>
    <w:numStyleLink w:val="Bulletlist"/>
  </w:abstractNum>
  <w:abstractNum w:abstractNumId="14" w15:restartNumberingAfterBreak="0">
    <w:nsid w:val="19946FDC"/>
    <w:multiLevelType w:val="hybridMultilevel"/>
    <w:tmpl w:val="22429E2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16" w15:restartNumberingAfterBreak="0">
    <w:nsid w:val="1B26429D"/>
    <w:multiLevelType w:val="multilevel"/>
    <w:tmpl w:val="3E5E177A"/>
    <w:name w:val="NTG Table Bullet List33222222222"/>
    <w:numStyleLink w:val="Tablenumberlist"/>
  </w:abstractNum>
  <w:abstractNum w:abstractNumId="17" w15:restartNumberingAfterBreak="0">
    <w:nsid w:val="1B803779"/>
    <w:multiLevelType w:val="hybridMultilevel"/>
    <w:tmpl w:val="C2D610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B86276C"/>
    <w:multiLevelType w:val="multilevel"/>
    <w:tmpl w:val="3928FD02"/>
    <w:name w:val="NTG Table Bullet List32223"/>
    <w:numStyleLink w:val="Bulletlist"/>
  </w:abstractNum>
  <w:abstractNum w:abstractNumId="19" w15:restartNumberingAfterBreak="0">
    <w:nsid w:val="1D0744AE"/>
    <w:multiLevelType w:val="multilevel"/>
    <w:tmpl w:val="3E5E177A"/>
    <w:name w:val="NTG Table Bullet List3222322"/>
    <w:numStyleLink w:val="Tablenumberlist"/>
  </w:abstractNum>
  <w:abstractNum w:abstractNumId="20" w15:restartNumberingAfterBreak="0">
    <w:nsid w:val="1EF00CF1"/>
    <w:multiLevelType w:val="hybridMultilevel"/>
    <w:tmpl w:val="037E7052"/>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2" w15:restartNumberingAfterBreak="0">
    <w:nsid w:val="272E3F76"/>
    <w:multiLevelType w:val="multilevel"/>
    <w:tmpl w:val="3E5E177A"/>
    <w:name w:val="NTG Table Bullet List3322"/>
    <w:numStyleLink w:val="Tablenumberlist"/>
  </w:abstractNum>
  <w:abstractNum w:abstractNumId="23" w15:restartNumberingAfterBreak="0">
    <w:nsid w:val="27CE4608"/>
    <w:multiLevelType w:val="multilevel"/>
    <w:tmpl w:val="3E5E177A"/>
    <w:name w:val="NTG Table Bullet List33222"/>
    <w:numStyleLink w:val="Tablenumberlist"/>
  </w:abstractNum>
  <w:abstractNum w:abstractNumId="24" w15:restartNumberingAfterBreak="0">
    <w:nsid w:val="27D83E4D"/>
    <w:multiLevelType w:val="multilevel"/>
    <w:tmpl w:val="3928FD02"/>
    <w:numStyleLink w:val="Bulletlist"/>
  </w:abstractNum>
  <w:abstractNum w:abstractNumId="25" w15:restartNumberingAfterBreak="0">
    <w:nsid w:val="28630758"/>
    <w:multiLevelType w:val="hybridMultilevel"/>
    <w:tmpl w:val="F078C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A1520E7"/>
    <w:multiLevelType w:val="multilevel"/>
    <w:tmpl w:val="4E6AC8F6"/>
    <w:numStyleLink w:val="Numberlist"/>
  </w:abstractNum>
  <w:abstractNum w:abstractNumId="27"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28" w15:restartNumberingAfterBreak="0">
    <w:nsid w:val="2D9612F8"/>
    <w:multiLevelType w:val="hybridMultilevel"/>
    <w:tmpl w:val="1144D092"/>
    <w:lvl w:ilvl="0" w:tplc="0C090001">
      <w:start w:val="1"/>
      <w:numFmt w:val="bullet"/>
      <w:lvlText w:val=""/>
      <w:lvlJc w:val="left"/>
      <w:pPr>
        <w:ind w:left="720" w:hanging="360"/>
      </w:pPr>
      <w:rPr>
        <w:rFonts w:ascii="Symbol" w:hAnsi="Symbol" w:hint="default"/>
      </w:rPr>
    </w:lvl>
    <w:lvl w:ilvl="1" w:tplc="14FA3692">
      <w:start w:val="1"/>
      <w:numFmt w:val="bullet"/>
      <w:lvlText w:val="o"/>
      <w:lvlJc w:val="left"/>
      <w:pPr>
        <w:ind w:left="1077" w:hanging="357"/>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E693641"/>
    <w:multiLevelType w:val="multilevel"/>
    <w:tmpl w:val="3E5E177A"/>
    <w:name w:val="NTG Table Bullet List33"/>
    <w:numStyleLink w:val="Tablenumberlist"/>
  </w:abstractNum>
  <w:abstractNum w:abstractNumId="30" w15:restartNumberingAfterBreak="0">
    <w:nsid w:val="2EF077BC"/>
    <w:multiLevelType w:val="multilevel"/>
    <w:tmpl w:val="0C78A7AC"/>
    <w:name w:val="NTG Table Bullet List33222222222222222222"/>
    <w:numStyleLink w:val="Tablebulletlist"/>
  </w:abstractNum>
  <w:abstractNum w:abstractNumId="31" w15:restartNumberingAfterBreak="0">
    <w:nsid w:val="32CB5662"/>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2" w15:restartNumberingAfterBreak="0">
    <w:nsid w:val="32DF44DA"/>
    <w:multiLevelType w:val="multilevel"/>
    <w:tmpl w:val="3E5E177A"/>
    <w:name w:val="NTG Table Bullet List3222323"/>
    <w:numStyleLink w:val="Tablenumberlist"/>
  </w:abstractNum>
  <w:abstractNum w:abstractNumId="33"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34" w15:restartNumberingAfterBreak="0">
    <w:nsid w:val="378227E2"/>
    <w:multiLevelType w:val="hybridMultilevel"/>
    <w:tmpl w:val="6AE42F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5" w15:restartNumberingAfterBreak="0">
    <w:nsid w:val="389457ED"/>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6" w15:restartNumberingAfterBreak="0">
    <w:nsid w:val="39390CDE"/>
    <w:multiLevelType w:val="multilevel"/>
    <w:tmpl w:val="A9129B74"/>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37" w15:restartNumberingAfterBreak="0">
    <w:nsid w:val="3BE61945"/>
    <w:multiLevelType w:val="multilevel"/>
    <w:tmpl w:val="3928FD02"/>
    <w:name w:val="NTG Table Bullet List332222222222222222"/>
    <w:numStyleLink w:val="Bulletlist"/>
  </w:abstractNum>
  <w:abstractNum w:abstractNumId="38" w15:restartNumberingAfterBreak="0">
    <w:nsid w:val="40A9623F"/>
    <w:multiLevelType w:val="hybridMultilevel"/>
    <w:tmpl w:val="00064D9C"/>
    <w:lvl w:ilvl="0" w:tplc="033C5BAC">
      <w:start w:val="1"/>
      <w:numFmt w:val="bullet"/>
      <w:lvlText w:val=""/>
      <w:lvlJc w:val="left"/>
      <w:pPr>
        <w:ind w:left="357" w:hanging="357"/>
      </w:pPr>
      <w:rPr>
        <w:rFonts w:ascii="Symbol" w:hAnsi="Symbol" w:hint="default"/>
      </w:rPr>
    </w:lvl>
    <w:lvl w:ilvl="1" w:tplc="C3CE477E">
      <w:start w:val="1"/>
      <w:numFmt w:val="bullet"/>
      <w:lvlText w:val="o"/>
      <w:lvlJc w:val="left"/>
      <w:pPr>
        <w:ind w:left="714" w:hanging="357"/>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423D6322"/>
    <w:multiLevelType w:val="hybridMultilevel"/>
    <w:tmpl w:val="A9C45F8E"/>
    <w:lvl w:ilvl="0" w:tplc="14FA3692">
      <w:start w:val="1"/>
      <w:numFmt w:val="bullet"/>
      <w:lvlText w:val="o"/>
      <w:lvlJc w:val="left"/>
      <w:pPr>
        <w:ind w:left="1077" w:hanging="357"/>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44A124F1"/>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1" w15:restartNumberingAfterBreak="0">
    <w:nsid w:val="49C43599"/>
    <w:multiLevelType w:val="hybridMultilevel"/>
    <w:tmpl w:val="EB8623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49FD3A20"/>
    <w:multiLevelType w:val="multilevel"/>
    <w:tmpl w:val="3E5E177A"/>
    <w:name w:val="NTG Table Bullet List3322222222222"/>
    <w:numStyleLink w:val="Tablenumberlist"/>
  </w:abstractNum>
  <w:abstractNum w:abstractNumId="43"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44"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45" w15:restartNumberingAfterBreak="0">
    <w:nsid w:val="5044168B"/>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6" w15:restartNumberingAfterBreak="0">
    <w:nsid w:val="51CC4897"/>
    <w:multiLevelType w:val="hybridMultilevel"/>
    <w:tmpl w:val="100C23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537F7DCB"/>
    <w:multiLevelType w:val="hybridMultilevel"/>
    <w:tmpl w:val="605886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53842BC6"/>
    <w:multiLevelType w:val="multilevel"/>
    <w:tmpl w:val="0C78A7AC"/>
    <w:numStyleLink w:val="Tablebulletlist"/>
  </w:abstractNum>
  <w:abstractNum w:abstractNumId="49"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50" w15:restartNumberingAfterBreak="0">
    <w:nsid w:val="569B4482"/>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1" w15:restartNumberingAfterBreak="0">
    <w:nsid w:val="56DA2CAE"/>
    <w:multiLevelType w:val="multilevel"/>
    <w:tmpl w:val="3E5E177A"/>
    <w:name w:val="NTG Table Bullet List332222222222222"/>
    <w:numStyleLink w:val="Tablenumberlist"/>
  </w:abstractNum>
  <w:abstractNum w:abstractNumId="52" w15:restartNumberingAfterBreak="0">
    <w:nsid w:val="583359D9"/>
    <w:multiLevelType w:val="multilevel"/>
    <w:tmpl w:val="3E5E177A"/>
    <w:name w:val="NTG Table Bullet List332222222"/>
    <w:numStyleLink w:val="Tablenumberlist"/>
  </w:abstractNum>
  <w:abstractNum w:abstractNumId="53" w15:restartNumberingAfterBreak="0">
    <w:nsid w:val="58405D33"/>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4" w15:restartNumberingAfterBreak="0">
    <w:nsid w:val="58DC34FF"/>
    <w:multiLevelType w:val="hybridMultilevel"/>
    <w:tmpl w:val="D67C0B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58E21323"/>
    <w:multiLevelType w:val="multilevel"/>
    <w:tmpl w:val="4E6AC8F6"/>
    <w:numStyleLink w:val="Numberlist"/>
  </w:abstractNum>
  <w:abstractNum w:abstractNumId="56" w15:restartNumberingAfterBreak="0">
    <w:nsid w:val="5B9A5FFE"/>
    <w:multiLevelType w:val="multilevel"/>
    <w:tmpl w:val="0C78A7AC"/>
    <w:name w:val="NTG Table Bullet List33222222222222"/>
    <w:numStyleLink w:val="Tablebulletlist"/>
  </w:abstractNum>
  <w:abstractNum w:abstractNumId="57" w15:restartNumberingAfterBreak="0">
    <w:nsid w:val="5D444259"/>
    <w:multiLevelType w:val="multilevel"/>
    <w:tmpl w:val="0C78A7AC"/>
    <w:name w:val="NTG Table Bullet List332222"/>
    <w:numStyleLink w:val="Tablebulletlist"/>
  </w:abstractNum>
  <w:abstractNum w:abstractNumId="58" w15:restartNumberingAfterBreak="0">
    <w:nsid w:val="5F9F2C75"/>
    <w:multiLevelType w:val="hybridMultilevel"/>
    <w:tmpl w:val="E94E06D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9" w15:restartNumberingAfterBreak="0">
    <w:nsid w:val="623009DC"/>
    <w:multiLevelType w:val="hybridMultilevel"/>
    <w:tmpl w:val="D2603C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642B0A38"/>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61" w15:restartNumberingAfterBreak="0">
    <w:nsid w:val="65757574"/>
    <w:multiLevelType w:val="hybridMultilevel"/>
    <w:tmpl w:val="5A70F6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15:restartNumberingAfterBreak="0">
    <w:nsid w:val="65A52BB0"/>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63" w15:restartNumberingAfterBreak="0">
    <w:nsid w:val="6877743F"/>
    <w:multiLevelType w:val="hybridMultilevel"/>
    <w:tmpl w:val="08A2B3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69262556"/>
    <w:multiLevelType w:val="multilevel"/>
    <w:tmpl w:val="3E5E177A"/>
    <w:name w:val="NTG Table Bullet List3322222222222222"/>
    <w:numStyleLink w:val="Tablenumberlist"/>
  </w:abstractNum>
  <w:abstractNum w:abstractNumId="65" w15:restartNumberingAfterBreak="0">
    <w:nsid w:val="6E713C06"/>
    <w:multiLevelType w:val="hybridMultilevel"/>
    <w:tmpl w:val="CD9EAE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6" w15:restartNumberingAfterBreak="0">
    <w:nsid w:val="73734F5F"/>
    <w:multiLevelType w:val="hybridMultilevel"/>
    <w:tmpl w:val="48B6F32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15:restartNumberingAfterBreak="0">
    <w:nsid w:val="7453664D"/>
    <w:multiLevelType w:val="multilevel"/>
    <w:tmpl w:val="0C78A7AC"/>
    <w:name w:val="NTG Table Bullet List3322222222222222222"/>
    <w:numStyleLink w:val="Tablebulletlist"/>
  </w:abstractNum>
  <w:abstractNum w:abstractNumId="68" w15:restartNumberingAfterBreak="0">
    <w:nsid w:val="76141D1E"/>
    <w:multiLevelType w:val="multilevel"/>
    <w:tmpl w:val="0C78A7AC"/>
    <w:name w:val="NTG Table Bullet List332222222222"/>
    <w:numStyleLink w:val="Tablebulletlist"/>
  </w:abstractNum>
  <w:abstractNum w:abstractNumId="69" w15:restartNumberingAfterBreak="0">
    <w:nsid w:val="765A32D4"/>
    <w:multiLevelType w:val="multilevel"/>
    <w:tmpl w:val="4E6AC8F6"/>
    <w:numStyleLink w:val="Numberlist"/>
  </w:abstractNum>
  <w:abstractNum w:abstractNumId="70" w15:restartNumberingAfterBreak="0">
    <w:nsid w:val="770379B5"/>
    <w:multiLevelType w:val="hybridMultilevel"/>
    <w:tmpl w:val="E43EBA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1"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2"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33"/>
  </w:num>
  <w:num w:numId="2">
    <w:abstractNumId w:val="21"/>
  </w:num>
  <w:num w:numId="3">
    <w:abstractNumId w:val="71"/>
  </w:num>
  <w:num w:numId="4">
    <w:abstractNumId w:val="43"/>
  </w:num>
  <w:num w:numId="5">
    <w:abstractNumId w:val="27"/>
  </w:num>
  <w:num w:numId="6">
    <w:abstractNumId w:val="15"/>
  </w:num>
  <w:num w:numId="7">
    <w:abstractNumId w:val="48"/>
  </w:num>
  <w:num w:numId="8">
    <w:abstractNumId w:val="24"/>
  </w:num>
  <w:num w:numId="9">
    <w:abstractNumId w:val="55"/>
  </w:num>
  <w:num w:numId="10">
    <w:abstractNumId w:val="20"/>
  </w:num>
  <w:num w:numId="11">
    <w:abstractNumId w:val="61"/>
  </w:num>
  <w:num w:numId="12">
    <w:abstractNumId w:val="17"/>
  </w:num>
  <w:num w:numId="13">
    <w:abstractNumId w:val="1"/>
  </w:num>
  <w:num w:numId="14">
    <w:abstractNumId w:val="59"/>
  </w:num>
  <w:num w:numId="15">
    <w:abstractNumId w:val="26"/>
  </w:num>
  <w:num w:numId="16">
    <w:abstractNumId w:val="60"/>
  </w:num>
  <w:num w:numId="17">
    <w:abstractNumId w:val="69"/>
  </w:num>
  <w:num w:numId="18">
    <w:abstractNumId w:val="54"/>
  </w:num>
  <w:num w:numId="19">
    <w:abstractNumId w:val="46"/>
  </w:num>
  <w:num w:numId="20">
    <w:abstractNumId w:val="50"/>
  </w:num>
  <w:num w:numId="21">
    <w:abstractNumId w:val="38"/>
  </w:num>
  <w:num w:numId="22">
    <w:abstractNumId w:val="53"/>
  </w:num>
  <w:num w:numId="23">
    <w:abstractNumId w:val="45"/>
  </w:num>
  <w:num w:numId="24">
    <w:abstractNumId w:val="40"/>
  </w:num>
  <w:num w:numId="25">
    <w:abstractNumId w:val="36"/>
  </w:num>
  <w:num w:numId="26">
    <w:abstractNumId w:val="10"/>
  </w:num>
  <w:num w:numId="27">
    <w:abstractNumId w:val="70"/>
  </w:num>
  <w:num w:numId="28">
    <w:abstractNumId w:val="35"/>
  </w:num>
  <w:num w:numId="29">
    <w:abstractNumId w:val="28"/>
  </w:num>
  <w:num w:numId="30">
    <w:abstractNumId w:val="0"/>
  </w:num>
  <w:num w:numId="31">
    <w:abstractNumId w:val="39"/>
  </w:num>
  <w:num w:numId="32">
    <w:abstractNumId w:val="9"/>
  </w:num>
  <w:num w:numId="33">
    <w:abstractNumId w:val="62"/>
  </w:num>
  <w:num w:numId="34">
    <w:abstractNumId w:val="31"/>
  </w:num>
  <w:num w:numId="35">
    <w:abstractNumId w:val="47"/>
  </w:num>
  <w:num w:numId="36">
    <w:abstractNumId w:val="63"/>
  </w:num>
  <w:num w:numId="37">
    <w:abstractNumId w:val="65"/>
  </w:num>
  <w:num w:numId="38">
    <w:abstractNumId w:val="14"/>
  </w:num>
  <w:num w:numId="39">
    <w:abstractNumId w:val="25"/>
  </w:num>
  <w:num w:numId="40">
    <w:abstractNumId w:val="66"/>
  </w:num>
  <w:num w:numId="41">
    <w:abstractNumId w:val="2"/>
  </w:num>
  <w:num w:numId="42">
    <w:abstractNumId w:val="58"/>
  </w:num>
  <w:num w:numId="43">
    <w:abstractNumId w:val="11"/>
  </w:num>
  <w:num w:numId="44">
    <w:abstractNumId w:val="34"/>
  </w:num>
  <w:num w:numId="45">
    <w:abstractNumId w:val="41"/>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attachedTemplate r:id="rId1"/>
  <w:stylePaneFormatFilter w:val="DB04" w:allStyles="0" w:customStyles="0" w:latentStyles="1" w:stylesInUse="0" w:headingStyles="0" w:numberingStyles="0" w:tableStyles="0" w:directFormattingOnRuns="1" w:directFormattingOnParagraphs="1" w:directFormattingOnNumbering="0" w:directFormattingOnTables="1" w:clearFormatting="1" w:top3HeadingStyles="0" w:visibleStyles="1" w:alternateStyleNames="1"/>
  <w:defaultTabStop w:val="284"/>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BCD"/>
    <w:rsid w:val="00001DDF"/>
    <w:rsid w:val="0000322D"/>
    <w:rsid w:val="00007670"/>
    <w:rsid w:val="00010665"/>
    <w:rsid w:val="0002393A"/>
    <w:rsid w:val="00027DB8"/>
    <w:rsid w:val="00031A96"/>
    <w:rsid w:val="00040BF3"/>
    <w:rsid w:val="0004211C"/>
    <w:rsid w:val="00046C59"/>
    <w:rsid w:val="00051362"/>
    <w:rsid w:val="00051F45"/>
    <w:rsid w:val="00052953"/>
    <w:rsid w:val="0005341A"/>
    <w:rsid w:val="00056DEF"/>
    <w:rsid w:val="00056EDC"/>
    <w:rsid w:val="00064762"/>
    <w:rsid w:val="0006635A"/>
    <w:rsid w:val="000720BE"/>
    <w:rsid w:val="0007259C"/>
    <w:rsid w:val="00080202"/>
    <w:rsid w:val="00080DCD"/>
    <w:rsid w:val="00080E22"/>
    <w:rsid w:val="00082573"/>
    <w:rsid w:val="000840A3"/>
    <w:rsid w:val="00085062"/>
    <w:rsid w:val="00086A5F"/>
    <w:rsid w:val="000911EF"/>
    <w:rsid w:val="000962C5"/>
    <w:rsid w:val="00097865"/>
    <w:rsid w:val="000A3072"/>
    <w:rsid w:val="000A4317"/>
    <w:rsid w:val="000A559C"/>
    <w:rsid w:val="000B2CA1"/>
    <w:rsid w:val="000D1F29"/>
    <w:rsid w:val="000D633D"/>
    <w:rsid w:val="000E342B"/>
    <w:rsid w:val="000E3ED2"/>
    <w:rsid w:val="000E5DD2"/>
    <w:rsid w:val="000F2958"/>
    <w:rsid w:val="000F3850"/>
    <w:rsid w:val="000F604F"/>
    <w:rsid w:val="00104E7F"/>
    <w:rsid w:val="001137EC"/>
    <w:rsid w:val="001152F5"/>
    <w:rsid w:val="00117743"/>
    <w:rsid w:val="00117F5B"/>
    <w:rsid w:val="00132658"/>
    <w:rsid w:val="00150DC0"/>
    <w:rsid w:val="00156CD4"/>
    <w:rsid w:val="0016153B"/>
    <w:rsid w:val="00162207"/>
    <w:rsid w:val="00164A3E"/>
    <w:rsid w:val="00166FF6"/>
    <w:rsid w:val="00176123"/>
    <w:rsid w:val="00181620"/>
    <w:rsid w:val="00187130"/>
    <w:rsid w:val="001957AD"/>
    <w:rsid w:val="00196F8E"/>
    <w:rsid w:val="001A2B7F"/>
    <w:rsid w:val="001A3AFD"/>
    <w:rsid w:val="001A496C"/>
    <w:rsid w:val="001A576A"/>
    <w:rsid w:val="001B28DA"/>
    <w:rsid w:val="001B2B6C"/>
    <w:rsid w:val="001D01C4"/>
    <w:rsid w:val="001D4F99"/>
    <w:rsid w:val="001D52B0"/>
    <w:rsid w:val="001D5A18"/>
    <w:rsid w:val="001D7CA4"/>
    <w:rsid w:val="001E057F"/>
    <w:rsid w:val="001E14EB"/>
    <w:rsid w:val="001F59E6"/>
    <w:rsid w:val="00203F1C"/>
    <w:rsid w:val="00206936"/>
    <w:rsid w:val="00206C6F"/>
    <w:rsid w:val="00206FBD"/>
    <w:rsid w:val="00207746"/>
    <w:rsid w:val="00230031"/>
    <w:rsid w:val="00235C01"/>
    <w:rsid w:val="002365DF"/>
    <w:rsid w:val="00247343"/>
    <w:rsid w:val="00265C56"/>
    <w:rsid w:val="002716CD"/>
    <w:rsid w:val="00274D4B"/>
    <w:rsid w:val="002806F5"/>
    <w:rsid w:val="00281577"/>
    <w:rsid w:val="002926BC"/>
    <w:rsid w:val="00293A72"/>
    <w:rsid w:val="002946DD"/>
    <w:rsid w:val="002A0160"/>
    <w:rsid w:val="002A30C3"/>
    <w:rsid w:val="002A6F6A"/>
    <w:rsid w:val="002A7712"/>
    <w:rsid w:val="002B38F7"/>
    <w:rsid w:val="002B4F50"/>
    <w:rsid w:val="002B5591"/>
    <w:rsid w:val="002B6AA4"/>
    <w:rsid w:val="002C0475"/>
    <w:rsid w:val="002C1FE9"/>
    <w:rsid w:val="002D3A57"/>
    <w:rsid w:val="002D7D05"/>
    <w:rsid w:val="002E20C8"/>
    <w:rsid w:val="002E4290"/>
    <w:rsid w:val="002E66A6"/>
    <w:rsid w:val="002E718E"/>
    <w:rsid w:val="002F0DB1"/>
    <w:rsid w:val="002F2885"/>
    <w:rsid w:val="002F45A1"/>
    <w:rsid w:val="0030203D"/>
    <w:rsid w:val="003037F9"/>
    <w:rsid w:val="0030583E"/>
    <w:rsid w:val="00307FE1"/>
    <w:rsid w:val="003147BD"/>
    <w:rsid w:val="003164BA"/>
    <w:rsid w:val="003258E6"/>
    <w:rsid w:val="00342283"/>
    <w:rsid w:val="00343A87"/>
    <w:rsid w:val="00344A36"/>
    <w:rsid w:val="003456F4"/>
    <w:rsid w:val="00347FB6"/>
    <w:rsid w:val="003504FD"/>
    <w:rsid w:val="00350881"/>
    <w:rsid w:val="00357D55"/>
    <w:rsid w:val="00363513"/>
    <w:rsid w:val="003657E5"/>
    <w:rsid w:val="0036589C"/>
    <w:rsid w:val="00371312"/>
    <w:rsid w:val="00371DC7"/>
    <w:rsid w:val="00377B21"/>
    <w:rsid w:val="00390862"/>
    <w:rsid w:val="00390CE3"/>
    <w:rsid w:val="00391A3B"/>
    <w:rsid w:val="00394876"/>
    <w:rsid w:val="00394AAF"/>
    <w:rsid w:val="00394CE5"/>
    <w:rsid w:val="003A1C19"/>
    <w:rsid w:val="003A6341"/>
    <w:rsid w:val="003B67FD"/>
    <w:rsid w:val="003B6A61"/>
    <w:rsid w:val="003D0F63"/>
    <w:rsid w:val="003D42C0"/>
    <w:rsid w:val="003D4A8F"/>
    <w:rsid w:val="003D5B29"/>
    <w:rsid w:val="003D7818"/>
    <w:rsid w:val="003E2445"/>
    <w:rsid w:val="003E3BB2"/>
    <w:rsid w:val="003F5B58"/>
    <w:rsid w:val="0040222A"/>
    <w:rsid w:val="004047BC"/>
    <w:rsid w:val="004100F7"/>
    <w:rsid w:val="00414CB3"/>
    <w:rsid w:val="0041563D"/>
    <w:rsid w:val="00421BB8"/>
    <w:rsid w:val="00426E25"/>
    <w:rsid w:val="00427D9C"/>
    <w:rsid w:val="00427E7E"/>
    <w:rsid w:val="0043465D"/>
    <w:rsid w:val="00443B6E"/>
    <w:rsid w:val="0045420A"/>
    <w:rsid w:val="004554D4"/>
    <w:rsid w:val="00461744"/>
    <w:rsid w:val="00466185"/>
    <w:rsid w:val="00466303"/>
    <w:rsid w:val="004668A7"/>
    <w:rsid w:val="00466D96"/>
    <w:rsid w:val="00467747"/>
    <w:rsid w:val="00470017"/>
    <w:rsid w:val="0047105A"/>
    <w:rsid w:val="00473C98"/>
    <w:rsid w:val="00474965"/>
    <w:rsid w:val="00482DF8"/>
    <w:rsid w:val="004864DE"/>
    <w:rsid w:val="00494BE5"/>
    <w:rsid w:val="004A0EBA"/>
    <w:rsid w:val="004A2538"/>
    <w:rsid w:val="004A331E"/>
    <w:rsid w:val="004B0C15"/>
    <w:rsid w:val="004B35EA"/>
    <w:rsid w:val="004B69E4"/>
    <w:rsid w:val="004C34C4"/>
    <w:rsid w:val="004C362B"/>
    <w:rsid w:val="004C6C39"/>
    <w:rsid w:val="004D075F"/>
    <w:rsid w:val="004D1B76"/>
    <w:rsid w:val="004D344E"/>
    <w:rsid w:val="004E019E"/>
    <w:rsid w:val="004E06EC"/>
    <w:rsid w:val="004E0A3F"/>
    <w:rsid w:val="004E2CB7"/>
    <w:rsid w:val="004F016A"/>
    <w:rsid w:val="00500F94"/>
    <w:rsid w:val="00502FB3"/>
    <w:rsid w:val="00503DE9"/>
    <w:rsid w:val="0050530C"/>
    <w:rsid w:val="00505DEA"/>
    <w:rsid w:val="00507782"/>
    <w:rsid w:val="00507BEF"/>
    <w:rsid w:val="00512A04"/>
    <w:rsid w:val="00520499"/>
    <w:rsid w:val="005249F5"/>
    <w:rsid w:val="005260F7"/>
    <w:rsid w:val="00543BD1"/>
    <w:rsid w:val="005464C8"/>
    <w:rsid w:val="00556113"/>
    <w:rsid w:val="00564C12"/>
    <w:rsid w:val="005654B8"/>
    <w:rsid w:val="005743EC"/>
    <w:rsid w:val="005762CC"/>
    <w:rsid w:val="00582D3D"/>
    <w:rsid w:val="00590040"/>
    <w:rsid w:val="00595386"/>
    <w:rsid w:val="00597234"/>
    <w:rsid w:val="005A4AC0"/>
    <w:rsid w:val="005A5FDF"/>
    <w:rsid w:val="005B0FB7"/>
    <w:rsid w:val="005B122A"/>
    <w:rsid w:val="005B1FCB"/>
    <w:rsid w:val="005B5AC2"/>
    <w:rsid w:val="005C2833"/>
    <w:rsid w:val="005E144D"/>
    <w:rsid w:val="005E1500"/>
    <w:rsid w:val="005E3A43"/>
    <w:rsid w:val="005F0B17"/>
    <w:rsid w:val="005F77C7"/>
    <w:rsid w:val="00620675"/>
    <w:rsid w:val="00622910"/>
    <w:rsid w:val="006254B6"/>
    <w:rsid w:val="00627FC8"/>
    <w:rsid w:val="006433C3"/>
    <w:rsid w:val="00650F5B"/>
    <w:rsid w:val="006670D7"/>
    <w:rsid w:val="006719EA"/>
    <w:rsid w:val="00671F13"/>
    <w:rsid w:val="0067400A"/>
    <w:rsid w:val="006847AD"/>
    <w:rsid w:val="0069114B"/>
    <w:rsid w:val="006944C1"/>
    <w:rsid w:val="006A756A"/>
    <w:rsid w:val="006D66F7"/>
    <w:rsid w:val="00705C9D"/>
    <w:rsid w:val="00705F13"/>
    <w:rsid w:val="00714F1D"/>
    <w:rsid w:val="00715225"/>
    <w:rsid w:val="00720CC6"/>
    <w:rsid w:val="00722DDB"/>
    <w:rsid w:val="00724728"/>
    <w:rsid w:val="00724F98"/>
    <w:rsid w:val="00730B9B"/>
    <w:rsid w:val="0073182E"/>
    <w:rsid w:val="007332FF"/>
    <w:rsid w:val="007408F5"/>
    <w:rsid w:val="00741EAE"/>
    <w:rsid w:val="00755248"/>
    <w:rsid w:val="0076190B"/>
    <w:rsid w:val="0076355D"/>
    <w:rsid w:val="00763A2D"/>
    <w:rsid w:val="007676A4"/>
    <w:rsid w:val="00777795"/>
    <w:rsid w:val="00783A57"/>
    <w:rsid w:val="00784C92"/>
    <w:rsid w:val="007859CD"/>
    <w:rsid w:val="00785C24"/>
    <w:rsid w:val="007907E4"/>
    <w:rsid w:val="00796461"/>
    <w:rsid w:val="007A6A4F"/>
    <w:rsid w:val="007B03F5"/>
    <w:rsid w:val="007B12C1"/>
    <w:rsid w:val="007B5C09"/>
    <w:rsid w:val="007B5DA2"/>
    <w:rsid w:val="007C0966"/>
    <w:rsid w:val="007C19E7"/>
    <w:rsid w:val="007C5CFD"/>
    <w:rsid w:val="007C6D9F"/>
    <w:rsid w:val="007D4893"/>
    <w:rsid w:val="007E70CF"/>
    <w:rsid w:val="007E74A4"/>
    <w:rsid w:val="007F1B6F"/>
    <w:rsid w:val="007F263F"/>
    <w:rsid w:val="008015A8"/>
    <w:rsid w:val="0080766E"/>
    <w:rsid w:val="00811169"/>
    <w:rsid w:val="00815297"/>
    <w:rsid w:val="008170DB"/>
    <w:rsid w:val="00817BA1"/>
    <w:rsid w:val="00823022"/>
    <w:rsid w:val="0082634E"/>
    <w:rsid w:val="008313C4"/>
    <w:rsid w:val="00835434"/>
    <w:rsid w:val="008358C0"/>
    <w:rsid w:val="00842838"/>
    <w:rsid w:val="00854EC1"/>
    <w:rsid w:val="0085797F"/>
    <w:rsid w:val="00861DC3"/>
    <w:rsid w:val="00867019"/>
    <w:rsid w:val="008674E4"/>
    <w:rsid w:val="00872EF1"/>
    <w:rsid w:val="008735A9"/>
    <w:rsid w:val="00877BC5"/>
    <w:rsid w:val="00877D20"/>
    <w:rsid w:val="00881C48"/>
    <w:rsid w:val="00885B80"/>
    <w:rsid w:val="00885C30"/>
    <w:rsid w:val="00885E9B"/>
    <w:rsid w:val="00893C96"/>
    <w:rsid w:val="0089500A"/>
    <w:rsid w:val="00897C94"/>
    <w:rsid w:val="008A7C12"/>
    <w:rsid w:val="008B03CE"/>
    <w:rsid w:val="008B529E"/>
    <w:rsid w:val="008C17FB"/>
    <w:rsid w:val="008C70BB"/>
    <w:rsid w:val="008D1B00"/>
    <w:rsid w:val="008D57B8"/>
    <w:rsid w:val="008D5B89"/>
    <w:rsid w:val="008E03FC"/>
    <w:rsid w:val="008E510B"/>
    <w:rsid w:val="00902B13"/>
    <w:rsid w:val="00911941"/>
    <w:rsid w:val="0092024D"/>
    <w:rsid w:val="00925146"/>
    <w:rsid w:val="00925F0F"/>
    <w:rsid w:val="00932F6B"/>
    <w:rsid w:val="009468BC"/>
    <w:rsid w:val="00947FAE"/>
    <w:rsid w:val="009616DF"/>
    <w:rsid w:val="0096542F"/>
    <w:rsid w:val="00967FA7"/>
    <w:rsid w:val="00971645"/>
    <w:rsid w:val="00977919"/>
    <w:rsid w:val="00983000"/>
    <w:rsid w:val="009870FA"/>
    <w:rsid w:val="009921C3"/>
    <w:rsid w:val="0099551D"/>
    <w:rsid w:val="009A5897"/>
    <w:rsid w:val="009A5F24"/>
    <w:rsid w:val="009B0B3E"/>
    <w:rsid w:val="009B1913"/>
    <w:rsid w:val="009B6657"/>
    <w:rsid w:val="009B6966"/>
    <w:rsid w:val="009D0EB5"/>
    <w:rsid w:val="009D14F9"/>
    <w:rsid w:val="009D2B74"/>
    <w:rsid w:val="009D63FF"/>
    <w:rsid w:val="009E175D"/>
    <w:rsid w:val="009E3CC2"/>
    <w:rsid w:val="009F06BD"/>
    <w:rsid w:val="009F2A4D"/>
    <w:rsid w:val="00A00828"/>
    <w:rsid w:val="00A03290"/>
    <w:rsid w:val="00A0387E"/>
    <w:rsid w:val="00A05BFD"/>
    <w:rsid w:val="00A07490"/>
    <w:rsid w:val="00A10655"/>
    <w:rsid w:val="00A12B64"/>
    <w:rsid w:val="00A22C38"/>
    <w:rsid w:val="00A25193"/>
    <w:rsid w:val="00A26E80"/>
    <w:rsid w:val="00A31AE8"/>
    <w:rsid w:val="00A3739D"/>
    <w:rsid w:val="00A37DDA"/>
    <w:rsid w:val="00A45005"/>
    <w:rsid w:val="00A76790"/>
    <w:rsid w:val="00A925EC"/>
    <w:rsid w:val="00A929AA"/>
    <w:rsid w:val="00A92B6B"/>
    <w:rsid w:val="00AA541E"/>
    <w:rsid w:val="00AD0DA4"/>
    <w:rsid w:val="00AD4169"/>
    <w:rsid w:val="00AE25C6"/>
    <w:rsid w:val="00AE306C"/>
    <w:rsid w:val="00AF28C1"/>
    <w:rsid w:val="00B02EF1"/>
    <w:rsid w:val="00B07C97"/>
    <w:rsid w:val="00B11C67"/>
    <w:rsid w:val="00B15754"/>
    <w:rsid w:val="00B2046E"/>
    <w:rsid w:val="00B20E8B"/>
    <w:rsid w:val="00B257E1"/>
    <w:rsid w:val="00B2599A"/>
    <w:rsid w:val="00B27AC4"/>
    <w:rsid w:val="00B343CC"/>
    <w:rsid w:val="00B41819"/>
    <w:rsid w:val="00B5084A"/>
    <w:rsid w:val="00B606A1"/>
    <w:rsid w:val="00B614F7"/>
    <w:rsid w:val="00B61B26"/>
    <w:rsid w:val="00B65E6B"/>
    <w:rsid w:val="00B675B2"/>
    <w:rsid w:val="00B81261"/>
    <w:rsid w:val="00B8223E"/>
    <w:rsid w:val="00B832AE"/>
    <w:rsid w:val="00B86678"/>
    <w:rsid w:val="00B92F9B"/>
    <w:rsid w:val="00B941B3"/>
    <w:rsid w:val="00B96513"/>
    <w:rsid w:val="00BA1D47"/>
    <w:rsid w:val="00BA66F0"/>
    <w:rsid w:val="00BB0E1F"/>
    <w:rsid w:val="00BB2239"/>
    <w:rsid w:val="00BB2AE7"/>
    <w:rsid w:val="00BB6464"/>
    <w:rsid w:val="00BC1BB8"/>
    <w:rsid w:val="00BC4F30"/>
    <w:rsid w:val="00BD7FE1"/>
    <w:rsid w:val="00BE37CA"/>
    <w:rsid w:val="00BE6144"/>
    <w:rsid w:val="00BE635A"/>
    <w:rsid w:val="00BF17E9"/>
    <w:rsid w:val="00BF2ABB"/>
    <w:rsid w:val="00BF5099"/>
    <w:rsid w:val="00C00837"/>
    <w:rsid w:val="00C10F10"/>
    <w:rsid w:val="00C15D4D"/>
    <w:rsid w:val="00C175DC"/>
    <w:rsid w:val="00C30171"/>
    <w:rsid w:val="00C309D8"/>
    <w:rsid w:val="00C43519"/>
    <w:rsid w:val="00C4472E"/>
    <w:rsid w:val="00C45263"/>
    <w:rsid w:val="00C51537"/>
    <w:rsid w:val="00C52BC3"/>
    <w:rsid w:val="00C61AFA"/>
    <w:rsid w:val="00C61D64"/>
    <w:rsid w:val="00C62099"/>
    <w:rsid w:val="00C64EA3"/>
    <w:rsid w:val="00C72867"/>
    <w:rsid w:val="00C75E81"/>
    <w:rsid w:val="00C86609"/>
    <w:rsid w:val="00C92B4C"/>
    <w:rsid w:val="00C954F6"/>
    <w:rsid w:val="00CA36A0"/>
    <w:rsid w:val="00CA6BC5"/>
    <w:rsid w:val="00CC571B"/>
    <w:rsid w:val="00CC61CD"/>
    <w:rsid w:val="00CC6C02"/>
    <w:rsid w:val="00CC737B"/>
    <w:rsid w:val="00CD5011"/>
    <w:rsid w:val="00CE640F"/>
    <w:rsid w:val="00CE76BC"/>
    <w:rsid w:val="00CF540E"/>
    <w:rsid w:val="00D02F07"/>
    <w:rsid w:val="00D15D88"/>
    <w:rsid w:val="00D27D49"/>
    <w:rsid w:val="00D27EBE"/>
    <w:rsid w:val="00D350E8"/>
    <w:rsid w:val="00D36A49"/>
    <w:rsid w:val="00D517C6"/>
    <w:rsid w:val="00D66E3F"/>
    <w:rsid w:val="00D71D84"/>
    <w:rsid w:val="00D72464"/>
    <w:rsid w:val="00D72A57"/>
    <w:rsid w:val="00D768EB"/>
    <w:rsid w:val="00D76F6D"/>
    <w:rsid w:val="00D81E17"/>
    <w:rsid w:val="00D82D1E"/>
    <w:rsid w:val="00D832D9"/>
    <w:rsid w:val="00D90F00"/>
    <w:rsid w:val="00D975C0"/>
    <w:rsid w:val="00DA5285"/>
    <w:rsid w:val="00DB191D"/>
    <w:rsid w:val="00DB4F91"/>
    <w:rsid w:val="00DB6D0A"/>
    <w:rsid w:val="00DC06BE"/>
    <w:rsid w:val="00DC1F0F"/>
    <w:rsid w:val="00DC3117"/>
    <w:rsid w:val="00DC5DD9"/>
    <w:rsid w:val="00DC6D2D"/>
    <w:rsid w:val="00DD4E59"/>
    <w:rsid w:val="00DE33B5"/>
    <w:rsid w:val="00DE5E18"/>
    <w:rsid w:val="00DF0487"/>
    <w:rsid w:val="00DF5EA4"/>
    <w:rsid w:val="00E02681"/>
    <w:rsid w:val="00E02792"/>
    <w:rsid w:val="00E034D8"/>
    <w:rsid w:val="00E04674"/>
    <w:rsid w:val="00E04CC0"/>
    <w:rsid w:val="00E15816"/>
    <w:rsid w:val="00E160D5"/>
    <w:rsid w:val="00E239FF"/>
    <w:rsid w:val="00E27D7B"/>
    <w:rsid w:val="00E30556"/>
    <w:rsid w:val="00E30981"/>
    <w:rsid w:val="00E33136"/>
    <w:rsid w:val="00E34D7C"/>
    <w:rsid w:val="00E3723D"/>
    <w:rsid w:val="00E44C89"/>
    <w:rsid w:val="00E457A6"/>
    <w:rsid w:val="00E61BA2"/>
    <w:rsid w:val="00E63864"/>
    <w:rsid w:val="00E6403F"/>
    <w:rsid w:val="00E75451"/>
    <w:rsid w:val="00E770C4"/>
    <w:rsid w:val="00E84C5A"/>
    <w:rsid w:val="00E861DB"/>
    <w:rsid w:val="00E908F1"/>
    <w:rsid w:val="00E93406"/>
    <w:rsid w:val="00E956C5"/>
    <w:rsid w:val="00E95C39"/>
    <w:rsid w:val="00EA2C39"/>
    <w:rsid w:val="00EB0A3C"/>
    <w:rsid w:val="00EB0A96"/>
    <w:rsid w:val="00EB77F9"/>
    <w:rsid w:val="00EC5769"/>
    <w:rsid w:val="00EC7D00"/>
    <w:rsid w:val="00ED0304"/>
    <w:rsid w:val="00ED5B7B"/>
    <w:rsid w:val="00EE38FA"/>
    <w:rsid w:val="00EE3E2C"/>
    <w:rsid w:val="00EE5D23"/>
    <w:rsid w:val="00EE750D"/>
    <w:rsid w:val="00EF3CA4"/>
    <w:rsid w:val="00EF49A8"/>
    <w:rsid w:val="00EF7859"/>
    <w:rsid w:val="00F014DA"/>
    <w:rsid w:val="00F02591"/>
    <w:rsid w:val="00F5696E"/>
    <w:rsid w:val="00F60EFF"/>
    <w:rsid w:val="00F657D0"/>
    <w:rsid w:val="00F67D2D"/>
    <w:rsid w:val="00F80A19"/>
    <w:rsid w:val="00F82594"/>
    <w:rsid w:val="00F858F2"/>
    <w:rsid w:val="00F860CC"/>
    <w:rsid w:val="00F94398"/>
    <w:rsid w:val="00FA44EF"/>
    <w:rsid w:val="00FB2B56"/>
    <w:rsid w:val="00FB55D5"/>
    <w:rsid w:val="00FC12BF"/>
    <w:rsid w:val="00FC2C60"/>
    <w:rsid w:val="00FD3E6F"/>
    <w:rsid w:val="00FD51B9"/>
    <w:rsid w:val="00FD5849"/>
    <w:rsid w:val="00FE2A39"/>
    <w:rsid w:val="00FE2BCD"/>
    <w:rsid w:val="00FF39CF"/>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0A49E0"/>
  <w15:docId w15:val="{A58FD63A-4B9A-4A69-BBA8-43493FC0C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7"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2C1"/>
    <w:rPr>
      <w:rFonts w:ascii="Lato" w:hAnsi="Lato"/>
    </w:rPr>
  </w:style>
  <w:style w:type="paragraph" w:styleId="Heading1">
    <w:name w:val="heading 1"/>
    <w:basedOn w:val="Normal"/>
    <w:next w:val="Normal"/>
    <w:link w:val="Heading1Char"/>
    <w:uiPriority w:val="2"/>
    <w:qFormat/>
    <w:rsid w:val="008D5B89"/>
    <w:pPr>
      <w:spacing w:before="240"/>
      <w:outlineLvl w:val="0"/>
    </w:pPr>
    <w:rPr>
      <w:rFonts w:ascii="Lato Semibold" w:eastAsia="Times New Roman" w:hAnsi="Lato Semibold"/>
      <w:color w:val="1F1F5F"/>
      <w:kern w:val="32"/>
      <w:sz w:val="36"/>
      <w:szCs w:val="32"/>
    </w:rPr>
  </w:style>
  <w:style w:type="paragraph" w:styleId="Heading2">
    <w:name w:val="heading 2"/>
    <w:basedOn w:val="Normal"/>
    <w:next w:val="Normal"/>
    <w:link w:val="Heading2Char"/>
    <w:uiPriority w:val="2"/>
    <w:qFormat/>
    <w:rsid w:val="008D5B89"/>
    <w:pPr>
      <w:spacing w:before="240"/>
      <w:outlineLvl w:val="1"/>
    </w:pPr>
    <w:rPr>
      <w:rFonts w:ascii="Lato Semibold" w:eastAsia="Times New Roman" w:hAnsi="Lato Semibold"/>
      <w:color w:val="454347"/>
      <w:sz w:val="32"/>
      <w:szCs w:val="28"/>
    </w:rPr>
  </w:style>
  <w:style w:type="paragraph" w:styleId="Heading3">
    <w:name w:val="heading 3"/>
    <w:basedOn w:val="Normal"/>
    <w:next w:val="Normal"/>
    <w:link w:val="Heading3Char"/>
    <w:uiPriority w:val="2"/>
    <w:qFormat/>
    <w:rsid w:val="008D5B89"/>
    <w:pPr>
      <w:spacing w:before="240"/>
      <w:outlineLvl w:val="2"/>
    </w:pPr>
    <w:rPr>
      <w:rFonts w:ascii="Lato Semibold" w:hAnsi="Lato Semibold" w:cs="Arial"/>
      <w:color w:val="1F1F5F" w:themeColor="text1"/>
      <w:sz w:val="28"/>
      <w:szCs w:val="26"/>
    </w:rPr>
  </w:style>
  <w:style w:type="paragraph" w:styleId="Heading4">
    <w:name w:val="heading 4"/>
    <w:basedOn w:val="Normal"/>
    <w:next w:val="Normal"/>
    <w:link w:val="Heading4Char"/>
    <w:uiPriority w:val="2"/>
    <w:qFormat/>
    <w:rsid w:val="008D5B89"/>
    <w:pPr>
      <w:spacing w:before="240"/>
      <w:outlineLvl w:val="3"/>
    </w:pPr>
    <w:rPr>
      <w:rFonts w:ascii="Lato Semibold" w:eastAsia="Times New Roman" w:hAnsi="Lato Semibold"/>
      <w:bCs/>
      <w:iCs/>
      <w:color w:val="454347"/>
      <w:sz w:val="24"/>
      <w:szCs w:val="24"/>
    </w:rPr>
  </w:style>
  <w:style w:type="paragraph" w:styleId="Heading5">
    <w:name w:val="heading 5"/>
    <w:basedOn w:val="Normal"/>
    <w:next w:val="Normal"/>
    <w:link w:val="Heading5Char"/>
    <w:uiPriority w:val="2"/>
    <w:semiHidden/>
    <w:rsid w:val="009A5F24"/>
    <w:pPr>
      <w:keepNext/>
      <w:keepLines/>
      <w:numPr>
        <w:ilvl w:val="4"/>
        <w:numId w:val="3"/>
      </w:numPr>
      <w:outlineLvl w:val="4"/>
    </w:pPr>
    <w:rPr>
      <w:b/>
      <w:color w:val="1F1F5F" w:themeColor="text1"/>
    </w:rPr>
  </w:style>
  <w:style w:type="paragraph" w:styleId="Heading6">
    <w:name w:val="heading 6"/>
    <w:basedOn w:val="Normal"/>
    <w:next w:val="Normal"/>
    <w:link w:val="Heading6Char"/>
    <w:uiPriority w:val="2"/>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2"/>
    <w:semiHidden/>
    <w:rsid w:val="009A5F24"/>
    <w:pPr>
      <w:keepNext/>
      <w:keepLines/>
      <w:numPr>
        <w:ilvl w:val="6"/>
        <w:numId w:val="3"/>
      </w:numPr>
      <w:outlineLvl w:val="6"/>
    </w:pPr>
    <w:rPr>
      <w:b/>
      <w:color w:val="1F1F5F" w:themeColor="text1"/>
    </w:rPr>
  </w:style>
  <w:style w:type="paragraph" w:styleId="Heading8">
    <w:name w:val="heading 8"/>
    <w:basedOn w:val="Normal"/>
    <w:next w:val="Normal"/>
    <w:link w:val="Heading8Char"/>
    <w:uiPriority w:val="2"/>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2"/>
    <w:semiHidden/>
    <w:rsid w:val="009A5F24"/>
    <w:pPr>
      <w:keepNext/>
      <w:keepLines/>
      <w:numPr>
        <w:ilvl w:val="8"/>
        <w:numId w:val="3"/>
      </w:numPr>
      <w:outlineLvl w:val="8"/>
    </w:pPr>
    <w:rPr>
      <w:b/>
      <w:color w:val="1F1F5F"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2"/>
    <w:semiHidden/>
    <w:rsid w:val="003504FD"/>
  </w:style>
  <w:style w:type="character" w:customStyle="1" w:styleId="Heading1Char">
    <w:name w:val="Heading 1 Char"/>
    <w:basedOn w:val="DefaultParagraphFont"/>
    <w:link w:val="Heading1"/>
    <w:uiPriority w:val="2"/>
    <w:rsid w:val="008D5B89"/>
    <w:rPr>
      <w:rFonts w:ascii="Lato Semibold" w:eastAsia="Times New Roman" w:hAnsi="Lato Semibold"/>
      <w:color w:val="1F1F5F"/>
      <w:kern w:val="32"/>
      <w:sz w:val="36"/>
      <w:szCs w:val="32"/>
    </w:rPr>
  </w:style>
  <w:style w:type="character" w:customStyle="1" w:styleId="Heading2Char">
    <w:name w:val="Heading 2 Char"/>
    <w:basedOn w:val="DefaultParagraphFont"/>
    <w:link w:val="Heading2"/>
    <w:uiPriority w:val="2"/>
    <w:rsid w:val="008D5B89"/>
    <w:rPr>
      <w:rFonts w:ascii="Lato Semibold" w:eastAsia="Times New Roman" w:hAnsi="Lato Semibold"/>
      <w:color w:val="454347"/>
      <w:sz w:val="32"/>
      <w:szCs w:val="28"/>
    </w:rPr>
  </w:style>
  <w:style w:type="paragraph" w:styleId="Title">
    <w:name w:val="Title"/>
    <w:basedOn w:val="Normal"/>
    <w:next w:val="Normal"/>
    <w:link w:val="TitleChar"/>
    <w:rsid w:val="002E718E"/>
    <w:rPr>
      <w:rFonts w:ascii="Lato Semibold" w:eastAsia="Times New Roman" w:hAnsi="Lato Semibold"/>
      <w:bCs/>
      <w:color w:val="1F1F5F"/>
      <w:kern w:val="32"/>
      <w:sz w:val="60"/>
      <w:szCs w:val="64"/>
    </w:rPr>
  </w:style>
  <w:style w:type="character" w:customStyle="1" w:styleId="TitleChar">
    <w:name w:val="Title Char"/>
    <w:basedOn w:val="DefaultParagraphFont"/>
    <w:link w:val="Title"/>
    <w:rsid w:val="002E718E"/>
    <w:rPr>
      <w:rFonts w:ascii="Lato Semibold" w:eastAsia="Times New Roman" w:hAnsi="Lato Semibold"/>
      <w:bCs/>
      <w:color w:val="1F1F5F"/>
      <w:kern w:val="32"/>
      <w:sz w:val="60"/>
      <w:szCs w:val="64"/>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2"/>
    <w:rsid w:val="008D5B89"/>
    <w:rPr>
      <w:rFonts w:ascii="Lato Semibold" w:hAnsi="Lato Semibold" w:cs="Arial"/>
      <w:color w:val="1F1F5F" w:themeColor="text1"/>
      <w:sz w:val="28"/>
      <w:szCs w:val="26"/>
    </w:rPr>
  </w:style>
  <w:style w:type="paragraph" w:styleId="BlockText">
    <w:name w:val="Block Text"/>
    <w:basedOn w:val="Normal"/>
    <w:semiHidden/>
    <w:rsid w:val="00414CB3"/>
    <w:rPr>
      <w:rFonts w:eastAsiaTheme="minorEastAsia"/>
      <w:iCs/>
    </w:rPr>
  </w:style>
  <w:style w:type="paragraph" w:styleId="Header">
    <w:name w:val="header"/>
    <w:aliases w:val="Page header"/>
    <w:basedOn w:val="Normal"/>
    <w:next w:val="Normal"/>
    <w:link w:val="HeaderChar"/>
    <w:uiPriority w:val="8"/>
    <w:rsid w:val="003A1C19"/>
    <w:pPr>
      <w:tabs>
        <w:tab w:val="right" w:pos="9638"/>
      </w:tabs>
      <w:spacing w:after="240"/>
    </w:pPr>
  </w:style>
  <w:style w:type="character" w:customStyle="1" w:styleId="HeaderChar">
    <w:name w:val="Header Char"/>
    <w:aliases w:val="Page header Char"/>
    <w:basedOn w:val="DefaultParagraphFont"/>
    <w:link w:val="Header"/>
    <w:uiPriority w:val="8"/>
    <w:rsid w:val="003A1C19"/>
    <w:rPr>
      <w:rFonts w:ascii="Lato" w:hAnsi="Lato"/>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paragraph" w:customStyle="1" w:styleId="Subtitle0">
    <w:name w:val="Sub title"/>
    <w:basedOn w:val="Normal"/>
    <w:uiPriority w:val="1"/>
    <w:rsid w:val="00BC4F30"/>
    <w:pPr>
      <w:numPr>
        <w:ilvl w:val="1"/>
      </w:numPr>
      <w:spacing w:after="160"/>
    </w:pPr>
    <w:rPr>
      <w:rFonts w:asciiTheme="majorHAnsi" w:eastAsia="Times New Roman" w:hAnsiTheme="majorHAnsi"/>
      <w:color w:val="127CC0" w:themeColor="accent2"/>
      <w:sz w:val="40"/>
    </w:rPr>
  </w:style>
  <w:style w:type="character" w:customStyle="1" w:styleId="Heading4Char">
    <w:name w:val="Heading 4 Char"/>
    <w:basedOn w:val="DefaultParagraphFont"/>
    <w:link w:val="Heading4"/>
    <w:uiPriority w:val="2"/>
    <w:rsid w:val="008D5B89"/>
    <w:rPr>
      <w:rFonts w:ascii="Lato Semibold" w:eastAsia="Times New Roman" w:hAnsi="Lato Semibold"/>
      <w:bCs/>
      <w:iCs/>
      <w:color w:val="454347"/>
      <w:sz w:val="24"/>
      <w:szCs w:val="24"/>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semiHidden/>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EE750D"/>
    <w:rPr>
      <w:b/>
      <w:color w:val="1F1F5F" w:themeColor="text1"/>
    </w:rPr>
  </w:style>
  <w:style w:type="character" w:customStyle="1" w:styleId="Heading6Char">
    <w:name w:val="Heading 6 Char"/>
    <w:basedOn w:val="DefaultParagraphFont"/>
    <w:link w:val="Heading6"/>
    <w:uiPriority w:val="2"/>
    <w:semiHidden/>
    <w:rsid w:val="00EE750D"/>
    <w:rPr>
      <w:b/>
      <w:color w:val="606060"/>
    </w:rPr>
  </w:style>
  <w:style w:type="character" w:customStyle="1" w:styleId="Heading7Char">
    <w:name w:val="Heading 7 Char"/>
    <w:basedOn w:val="DefaultParagraphFont"/>
    <w:link w:val="Heading7"/>
    <w:uiPriority w:val="2"/>
    <w:semiHidden/>
    <w:rsid w:val="00EE750D"/>
    <w:rPr>
      <w:b/>
      <w:color w:val="1F1F5F" w:themeColor="text1"/>
    </w:rPr>
  </w:style>
  <w:style w:type="character" w:customStyle="1" w:styleId="Heading8Char">
    <w:name w:val="Heading 8 Char"/>
    <w:basedOn w:val="DefaultParagraphFont"/>
    <w:link w:val="Heading8"/>
    <w:uiPriority w:val="2"/>
    <w:semiHidden/>
    <w:rsid w:val="00EE750D"/>
    <w:rPr>
      <w:b/>
      <w:color w:val="606060"/>
    </w:rPr>
  </w:style>
  <w:style w:type="character" w:customStyle="1" w:styleId="Heading9Char">
    <w:name w:val="Heading 9 Char"/>
    <w:basedOn w:val="DefaultParagraphFont"/>
    <w:link w:val="Heading9"/>
    <w:uiPriority w:val="2"/>
    <w:semiHidden/>
    <w:rsid w:val="00EE750D"/>
    <w:rPr>
      <w:b/>
      <w:color w:val="1F1F5F" w:themeColor="text1"/>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semiHidden/>
    <w:rsid w:val="00A22C38"/>
    <w:pPr>
      <w:spacing w:after="120"/>
    </w:pPr>
  </w:style>
  <w:style w:type="paragraph" w:styleId="ListNumber2">
    <w:name w:val="List Number 2"/>
    <w:aliases w:val="Number list level 2"/>
    <w:basedOn w:val="Normal"/>
    <w:uiPriority w:val="5"/>
    <w:semiHidden/>
    <w:rsid w:val="00A22C38"/>
    <w:pPr>
      <w:spacing w:after="120"/>
    </w:pPr>
  </w:style>
  <w:style w:type="paragraph" w:styleId="ListNumber3">
    <w:name w:val="List Number 3"/>
    <w:aliases w:val="Number list level 3"/>
    <w:basedOn w:val="Normal"/>
    <w:uiPriority w:val="5"/>
    <w:semiHidden/>
    <w:rsid w:val="00A22C38"/>
    <w:pPr>
      <w:spacing w:after="120"/>
    </w:pPr>
  </w:style>
  <w:style w:type="paragraph" w:styleId="ListNumber4">
    <w:name w:val="List Number 4"/>
    <w:aliases w:val="Number list level 4"/>
    <w:basedOn w:val="Normal"/>
    <w:uiPriority w:val="5"/>
    <w:semiHidden/>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semiHidden/>
    <w:rsid w:val="00176123"/>
    <w:pPr>
      <w:numPr>
        <w:numId w:val="8"/>
      </w:numPr>
      <w:spacing w:after="120"/>
      <w:ind w:left="0" w:firstLine="0"/>
    </w:pPr>
  </w:style>
  <w:style w:type="paragraph" w:styleId="ListBullet2">
    <w:name w:val="List Bullet 2"/>
    <w:aliases w:val="Bullet list level 2"/>
    <w:basedOn w:val="Normal"/>
    <w:uiPriority w:val="4"/>
    <w:semiHidden/>
    <w:rsid w:val="006847AD"/>
    <w:pPr>
      <w:numPr>
        <w:ilvl w:val="1"/>
        <w:numId w:val="8"/>
      </w:numPr>
      <w:spacing w:after="120"/>
    </w:pPr>
  </w:style>
  <w:style w:type="paragraph" w:styleId="ListBullet3">
    <w:name w:val="List Bullet 3"/>
    <w:aliases w:val="Bullet list level 3"/>
    <w:basedOn w:val="Normal"/>
    <w:uiPriority w:val="4"/>
    <w:semiHidden/>
    <w:rsid w:val="006847AD"/>
    <w:pPr>
      <w:numPr>
        <w:ilvl w:val="2"/>
        <w:numId w:val="8"/>
      </w:numPr>
      <w:spacing w:after="120"/>
    </w:pPr>
  </w:style>
  <w:style w:type="paragraph" w:styleId="ListBullet4">
    <w:name w:val="List Bullet 4"/>
    <w:aliases w:val="Bullet list level 4"/>
    <w:basedOn w:val="Normal"/>
    <w:uiPriority w:val="4"/>
    <w:semiHidden/>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8"/>
    <w:unhideWhenUsed/>
    <w:rsid w:val="002F0DB1"/>
    <w:rPr>
      <w:color w:val="0563C1" w:themeColor="hyperlink"/>
      <w:u w:val="single"/>
    </w:rPr>
  </w:style>
  <w:style w:type="paragraph" w:styleId="TOCHeading">
    <w:name w:val="TOC Heading"/>
    <w:basedOn w:val="Heading1"/>
    <w:next w:val="Normal"/>
    <w:uiPriority w:val="39"/>
    <w:semiHidden/>
    <w:qFormat/>
    <w:rsid w:val="003B67FD"/>
    <w:pPr>
      <w:spacing w:before="480" w:after="0"/>
      <w:outlineLvl w:val="9"/>
    </w:pPr>
    <w:rPr>
      <w:kern w:val="0"/>
      <w:szCs w:val="28"/>
    </w:rPr>
  </w:style>
  <w:style w:type="paragraph" w:styleId="TOC1">
    <w:name w:val="toc 1"/>
    <w:basedOn w:val="Normal"/>
    <w:next w:val="Normal"/>
    <w:autoRedefine/>
    <w:uiPriority w:val="39"/>
    <w:semiHidden/>
    <w:rsid w:val="007859CD"/>
    <w:pPr>
      <w:spacing w:after="100"/>
    </w:pPr>
  </w:style>
  <w:style w:type="paragraph" w:styleId="TOC2">
    <w:name w:val="toc 2"/>
    <w:basedOn w:val="Normal"/>
    <w:next w:val="Normal"/>
    <w:autoRedefine/>
    <w:uiPriority w:val="39"/>
    <w:semiHidden/>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basedOn w:val="Normal"/>
    <w:uiPriority w:val="6"/>
    <w:rsid w:val="00872EF1"/>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basedOn w:val="Normal"/>
    <w:uiPriority w:val="7"/>
    <w:rsid w:val="00872EF1"/>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FF6FAF" w:themeColor="accent4" w:themeTint="66"/>
        <w:left w:val="single" w:sz="4" w:space="0" w:color="FF6FAF" w:themeColor="accent4" w:themeTint="66"/>
        <w:bottom w:val="single" w:sz="4" w:space="0" w:color="FF6FAF" w:themeColor="accent4" w:themeTint="66"/>
        <w:right w:val="single" w:sz="4" w:space="0" w:color="FF6FAF" w:themeColor="accent4" w:themeTint="66"/>
        <w:insideH w:val="single" w:sz="4" w:space="0" w:color="FF6FAF" w:themeColor="accent4" w:themeTint="66"/>
        <w:insideV w:val="single" w:sz="4" w:space="0" w:color="FF6FAF" w:themeColor="accent4" w:themeTint="66"/>
      </w:tblBorders>
    </w:tblPr>
    <w:tblStylePr w:type="firstRow">
      <w:rPr>
        <w:b/>
        <w:bCs/>
      </w:rPr>
      <w:tblPr/>
      <w:tcPr>
        <w:tcBorders>
          <w:bottom w:val="single" w:sz="12" w:space="0" w:color="FF2888" w:themeColor="accent4" w:themeTint="99"/>
        </w:tcBorders>
      </w:tcPr>
    </w:tblStylePr>
    <w:tblStylePr w:type="lastRow">
      <w:rPr>
        <w:b/>
        <w:bCs/>
      </w:rPr>
      <w:tblPr/>
      <w:tcPr>
        <w:tcBorders>
          <w:top w:val="double" w:sz="2" w:space="0" w:color="FF2888" w:themeColor="accent4" w:themeTint="99"/>
        </w:tcBorders>
      </w:tcPr>
    </w:tblStylePr>
    <w:tblStylePr w:type="firstCol">
      <w:rPr>
        <w:b/>
        <w:bCs/>
      </w:rPr>
    </w:tblStylePr>
    <w:tblStylePr w:type="lastCol">
      <w:rPr>
        <w:b/>
        <w:bCs/>
      </w:rPr>
    </w:tblStylePr>
  </w:style>
  <w:style w:type="table" w:customStyle="1" w:styleId="NTGTable">
    <w:name w:val="NTG Table"/>
    <w:basedOn w:val="TableGrid"/>
    <w:uiPriority w:val="99"/>
    <w:rsid w:val="00CA36A0"/>
    <w:pPr>
      <w:spacing w:before="40" w:after="40"/>
    </w:pPr>
    <w:rPr>
      <w:rFonts w:ascii="Lato" w:hAnsi="Lato"/>
      <w:szCs w:val="20"/>
      <w:lang w:eastAsia="en-AU"/>
    </w:rPr>
    <w:tblPr>
      <w:tblStyleRowBandSize w:val="1"/>
      <w:tblStyleColBandSize w:val="1"/>
    </w:tblPr>
    <w:trPr>
      <w:cantSplit/>
    </w:trPr>
    <w:tcPr>
      <w:shd w:val="clear" w:color="auto" w:fill="auto"/>
    </w:tcPr>
    <w:tblStylePr w:type="firstRow">
      <w:pPr>
        <w:wordWrap/>
        <w:spacing w:beforeLines="0" w:before="60" w:beforeAutospacing="0" w:afterLines="0" w:after="60" w:afterAutospacing="0" w:line="240" w:lineRule="auto"/>
        <w:ind w:leftChars="0" w:left="0" w:rightChars="0" w:right="0" w:firstLineChars="0" w:firstLine="0"/>
        <w:contextualSpacing w:val="0"/>
        <w:mirrorIndents w:val="0"/>
        <w:jc w:val="left"/>
        <w:outlineLvl w:val="9"/>
      </w:pPr>
      <w:rPr>
        <w:rFonts w:ascii="Arial" w:hAnsi="Arial"/>
        <w:b/>
        <w:sz w:val="22"/>
      </w:rPr>
      <w:tblPr/>
      <w:trPr>
        <w:tblHeader/>
      </w:trPr>
      <w:tcPr>
        <w:shd w:val="clear" w:color="auto" w:fill="D9D9D9" w:themeFill="background1" w:themeFillShade="D9"/>
      </w:tcPr>
    </w:tblStylePr>
    <w:tblStylePr w:type="lastRow">
      <w:rPr>
        <w:rFonts w:ascii="Arial" w:hAnsi="Arial"/>
        <w:b/>
        <w:color w:val="auto"/>
        <w:sz w:val="22"/>
      </w:rPr>
    </w:tblStylePr>
    <w:tblStylePr w:type="firstCol">
      <w:rPr>
        <w:rFonts w:ascii="Arial" w:hAnsi="Arial"/>
        <w:sz w:val="22"/>
      </w:rPr>
    </w:tblStylePr>
    <w:tblStylePr w:type="lastCol">
      <w:rPr>
        <w:rFonts w:ascii="Arial" w:hAnsi="Arial"/>
        <w:sz w:val="22"/>
      </w:rPr>
    </w:tblStylePr>
    <w:tblStylePr w:type="band1Vert">
      <w:rPr>
        <w:rFonts w:ascii="Arial" w:hAnsi="Arial"/>
        <w:sz w:val="22"/>
      </w:rPr>
      <w:tblPr/>
      <w:tcPr>
        <w:shd w:val="clear" w:color="auto" w:fill="F2F2F2" w:themeFill="background1" w:themeFillShade="F2"/>
      </w:tcPr>
    </w:tblStylePr>
    <w:tblStylePr w:type="band2Vert">
      <w:rPr>
        <w:rFonts w:ascii="Lato" w:hAnsi="Lato"/>
        <w:color w:val="auto"/>
        <w:sz w:val="22"/>
      </w:rPr>
    </w:tblStylePr>
    <w:tblStylePr w:type="band1Horz">
      <w:rPr>
        <w:rFonts w:ascii="Arial" w:hAnsi="Arial"/>
        <w:sz w:val="22"/>
      </w:rPr>
    </w:tblStylePr>
    <w:tblStylePr w:type="band2Horz">
      <w:rPr>
        <w:rFonts w:ascii="Arial" w:hAnsi="Arial"/>
        <w:sz w:val="22"/>
      </w:rPr>
    </w:tblStylePr>
    <w:tblStylePr w:type="neCell">
      <w:rPr>
        <w:rFonts w:ascii="Arial" w:hAnsi="Arial"/>
        <w:sz w:val="22"/>
      </w:rPr>
    </w:tblStylePr>
    <w:tblStylePr w:type="nwCell">
      <w:rPr>
        <w:rFonts w:ascii="Arial" w:hAnsi="Arial"/>
        <w:sz w:val="22"/>
      </w:rPr>
    </w:tblStylePr>
    <w:tblStylePr w:type="seCell">
      <w:rPr>
        <w:rFonts w:ascii="Arial" w:hAnsi="Arial"/>
        <w:sz w:val="22"/>
      </w:rPr>
    </w:tblStylePr>
    <w:tblStylePr w:type="swCell">
      <w:rPr>
        <w:rFonts w:ascii="Arial" w:hAnsi="Arial"/>
        <w:sz w:val="22"/>
      </w:rPr>
    </w:tblStylePr>
  </w:style>
  <w:style w:type="paragraph" w:styleId="Caption">
    <w:name w:val="caption"/>
    <w:basedOn w:val="Normal"/>
    <w:next w:val="Normal"/>
    <w:uiPriority w:val="8"/>
    <w:rsid w:val="005464C8"/>
    <w:rPr>
      <w:iCs/>
      <w:sz w:val="20"/>
      <w:szCs w:val="18"/>
    </w:rPr>
  </w:style>
  <w:style w:type="character" w:styleId="PageNumber">
    <w:name w:val="page number"/>
    <w:aliases w:val="Page number"/>
    <w:basedOn w:val="DefaultParagraphFont"/>
    <w:uiPriority w:val="8"/>
    <w:rsid w:val="00E908F1"/>
    <w:rPr>
      <w:rFonts w:ascii="Lato" w:hAnsi="Lato"/>
      <w:sz w:val="19"/>
    </w:rPr>
  </w:style>
  <w:style w:type="paragraph" w:customStyle="1" w:styleId="Hidden">
    <w:name w:val="Hidden"/>
    <w:basedOn w:val="Normal"/>
    <w:uiPriority w:val="9"/>
    <w:rsid w:val="00E04674"/>
    <w:pPr>
      <w:spacing w:after="0"/>
    </w:pPr>
    <w:rPr>
      <w:sz w:val="2"/>
      <w:szCs w:val="2"/>
    </w:rPr>
  </w:style>
  <w:style w:type="paragraph" w:styleId="BalloonText">
    <w:name w:val="Balloon Text"/>
    <w:basedOn w:val="Normal"/>
    <w:link w:val="BalloonTextChar"/>
    <w:uiPriority w:val="99"/>
    <w:semiHidden/>
    <w:unhideWhenUsed/>
    <w:rsid w:val="00872EF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2EF1"/>
    <w:rPr>
      <w:rFonts w:ascii="Segoe UI" w:hAnsi="Segoe UI" w:cs="Segoe UI"/>
      <w:sz w:val="18"/>
      <w:szCs w:val="18"/>
    </w:rPr>
  </w:style>
  <w:style w:type="paragraph" w:customStyle="1" w:styleId="Headings">
    <w:name w:val="Headings"/>
    <w:basedOn w:val="Normal"/>
    <w:rsid w:val="00FE2BCD"/>
    <w:pPr>
      <w:spacing w:before="480" w:after="0"/>
    </w:pPr>
    <w:rPr>
      <w:rFonts w:ascii="Helvetica" w:eastAsia="Times New Roman" w:hAnsi="Helvetica"/>
      <w:b/>
      <w:caps/>
      <w:sz w:val="24"/>
      <w:szCs w:val="20"/>
      <w:u w:val="single"/>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prod.main.ntgov\ntg\office%20templates\NTG%20memorandu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927BEAD3C6A4185BA678A9554FBB251"/>
        <w:category>
          <w:name w:val="General"/>
          <w:gallery w:val="placeholder"/>
        </w:category>
        <w:types>
          <w:type w:val="bbPlcHdr"/>
        </w:types>
        <w:behaviors>
          <w:behavior w:val="content"/>
        </w:behaviors>
        <w:guid w:val="{EC05463F-7074-49D2-BDA9-7B39FF40BE7C}"/>
      </w:docPartPr>
      <w:docPartBody>
        <w:p w:rsidR="00000000" w:rsidRDefault="00F23EA9">
          <w:pPr>
            <w:pStyle w:val="F927BEAD3C6A4185BA678A9554FBB251"/>
          </w:pPr>
          <w:r w:rsidRPr="0020349C">
            <w:rPr>
              <w:rStyle w:val="PlaceholderText"/>
            </w:rPr>
            <w:t>[Subject]</w:t>
          </w:r>
        </w:p>
      </w:docPartBody>
    </w:docPart>
    <w:docPart>
      <w:docPartPr>
        <w:name w:val="215DB4BDE76A49C28F6C6CA53A3FF828"/>
        <w:category>
          <w:name w:val="General"/>
          <w:gallery w:val="placeholder"/>
        </w:category>
        <w:types>
          <w:type w:val="bbPlcHdr"/>
        </w:types>
        <w:behaviors>
          <w:behavior w:val="content"/>
        </w:behaviors>
        <w:guid w:val="{04411775-F8CE-4A84-8F84-38153AB22541}"/>
      </w:docPartPr>
      <w:docPartBody>
        <w:p w:rsidR="00000000" w:rsidRDefault="00F23EA9" w:rsidP="00F23EA9">
          <w:pPr>
            <w:pStyle w:val="215DB4BDE76A49C28F6C6CA53A3FF828"/>
          </w:pPr>
          <w:r w:rsidRPr="00287D73">
            <w:t>&lt;Date Month Year&gt;</w:t>
          </w:r>
        </w:p>
      </w:docPartBody>
    </w:docPart>
    <w:docPart>
      <w:docPartPr>
        <w:name w:val="526B7BEE50F84BBF9E1C2C825FABD741"/>
        <w:category>
          <w:name w:val="General"/>
          <w:gallery w:val="placeholder"/>
        </w:category>
        <w:types>
          <w:type w:val="bbPlcHdr"/>
        </w:types>
        <w:behaviors>
          <w:behavior w:val="content"/>
        </w:behaviors>
        <w:guid w:val="{25F4B72D-2671-40AC-87A2-1CE9F55FCD3A}"/>
      </w:docPartPr>
      <w:docPartBody>
        <w:p w:rsidR="00000000" w:rsidRDefault="00F23EA9" w:rsidP="00F23EA9">
          <w:pPr>
            <w:pStyle w:val="526B7BEE50F84BBF9E1C2C825FABD741"/>
          </w:pPr>
          <w:r w:rsidRPr="0020349C">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EA9"/>
    <w:rsid w:val="00F23E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BA6D9A150584B55921FA756A6E02849">
    <w:name w:val="0BA6D9A150584B55921FA756A6E02849"/>
  </w:style>
  <w:style w:type="character" w:styleId="PlaceholderText">
    <w:name w:val="Placeholder Text"/>
    <w:basedOn w:val="DefaultParagraphFont"/>
    <w:uiPriority w:val="99"/>
    <w:semiHidden/>
    <w:rsid w:val="00F23EA9"/>
    <w:rPr>
      <w:color w:val="808080"/>
    </w:rPr>
  </w:style>
  <w:style w:type="paragraph" w:customStyle="1" w:styleId="F927BEAD3C6A4185BA678A9554FBB251">
    <w:name w:val="F927BEAD3C6A4185BA678A9554FBB251"/>
  </w:style>
  <w:style w:type="paragraph" w:customStyle="1" w:styleId="215DB4BDE76A49C28F6C6CA53A3FF828">
    <w:name w:val="215DB4BDE76A49C28F6C6CA53A3FF828"/>
    <w:rsid w:val="00F23EA9"/>
  </w:style>
  <w:style w:type="paragraph" w:customStyle="1" w:styleId="526B7BEE50F84BBF9E1C2C825FABD741">
    <w:name w:val="526B7BEE50F84BBF9E1C2C825FABD741"/>
    <w:rsid w:val="00F23E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NTG theme new">
  <a:themeElements>
    <a:clrScheme name="NTG brand colours">
      <a:dk1>
        <a:srgbClr val="1F1F5F"/>
      </a:dk1>
      <a:lt1>
        <a:sysClr val="window" lastClr="FFFFFF"/>
      </a:lt1>
      <a:dk2>
        <a:srgbClr val="CB6015"/>
      </a:dk2>
      <a:lt2>
        <a:srgbClr val="FFFFFF"/>
      </a:lt2>
      <a:accent1>
        <a:srgbClr val="C25062"/>
      </a:accent1>
      <a:accent2>
        <a:srgbClr val="127CC0"/>
      </a:accent2>
      <a:accent3>
        <a:srgbClr val="007E91"/>
      </a:accent3>
      <a:accent4>
        <a:srgbClr val="980044"/>
      </a:accent4>
      <a:accent5>
        <a:srgbClr val="845278"/>
      </a:accent5>
      <a:accent6>
        <a:srgbClr val="1E5E5E"/>
      </a:accent6>
      <a:hlink>
        <a:srgbClr val="0563C1"/>
      </a:hlink>
      <a:folHlink>
        <a:srgbClr val="8C4799"/>
      </a:folHlink>
    </a:clrScheme>
    <a:fontScheme name="NT Government brand">
      <a:majorFont>
        <a:latin typeface="Lato Semibold"/>
        <a:ea typeface=""/>
        <a:cs typeface=""/>
      </a:majorFont>
      <a:minorFont>
        <a:latin typeface="La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66D14A4-6401-4804-98FA-177E0C288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NTG memorandum.dotx</Template>
  <TotalTime>5</TotalTime>
  <Pages>1</Pages>
  <Words>241</Words>
  <Characters>1378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Memorandum</vt:lpstr>
    </vt:vector>
  </TitlesOfParts>
  <Company>&lt;NAME&gt;</Company>
  <LinksUpToDate>false</LinksUpToDate>
  <CharactersWithSpaces>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dc:title>
  <dc:subject>Final Draft (Name of Disposal Schedule and Department)</dc:subject>
  <dc:creator>Northern Territory Government</dc:creator>
  <cp:lastModifiedBy>Fiona Easton</cp:lastModifiedBy>
  <cp:revision>1</cp:revision>
  <cp:lastPrinted>2019-08-22T22:42:00Z</cp:lastPrinted>
  <dcterms:created xsi:type="dcterms:W3CDTF">2019-10-21T04:20:00Z</dcterms:created>
  <dcterms:modified xsi:type="dcterms:W3CDTF">2019-10-21T04:25:00Z</dcterms:modified>
</cp:coreProperties>
</file>