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5DB" w:rsidRDefault="00C472AC" w:rsidP="00B368A4">
      <w:sdt>
        <w:sdtPr>
          <w:alias w:val="Date"/>
          <w:tag w:val=""/>
          <w:id w:val="1578473972"/>
          <w:placeholder>
            <w:docPart w:val="8DB84F14E6224E89ABDA88E34B1B1F35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15:color w:val="000000"/>
          <w:date>
            <w:dateFormat w:val="d MMMM yyyy"/>
            <w:lid w:val="en-AU"/>
            <w:storeMappedDataAs w:val="dateTime"/>
            <w:calendar w:val="gregorian"/>
          </w:date>
        </w:sdtPr>
        <w:sdtEndPr/>
        <w:sdtContent>
          <w:r w:rsidR="00FB35DB" w:rsidRPr="00FB35DB">
            <w:t>&lt;Date Month Year&gt;</w:t>
          </w:r>
        </w:sdtContent>
      </w:sdt>
    </w:p>
    <w:p w:rsidR="00B368A4" w:rsidRDefault="00C472AC" w:rsidP="00C472AC">
      <w:pPr>
        <w:spacing w:after="0"/>
      </w:pPr>
      <w:r>
        <w:t>Senior Director</w:t>
      </w:r>
    </w:p>
    <w:p w:rsidR="00C472AC" w:rsidRDefault="00C472AC" w:rsidP="00C472AC">
      <w:pPr>
        <w:spacing w:after="0"/>
      </w:pPr>
      <w:r>
        <w:t>Library and Archives NT</w:t>
      </w:r>
    </w:p>
    <w:p w:rsidR="00C472AC" w:rsidRDefault="00C472AC" w:rsidP="00C472AC">
      <w:pPr>
        <w:spacing w:after="0"/>
      </w:pPr>
      <w:r>
        <w:t>PO Box 1347</w:t>
      </w:r>
    </w:p>
    <w:p w:rsidR="00C472AC" w:rsidRPr="00B368A4" w:rsidRDefault="00C472AC" w:rsidP="00B368A4">
      <w:r>
        <w:t>NIGHTCLIFF NT 0810</w:t>
      </w:r>
    </w:p>
    <w:p w:rsidR="00B368A4" w:rsidRDefault="00B368A4" w:rsidP="00322349">
      <w:pPr>
        <w:pStyle w:val="DearSirMadam"/>
      </w:pPr>
      <w:r w:rsidRPr="00B368A4">
        <w:t xml:space="preserve">Dear </w:t>
      </w:r>
      <w:r w:rsidR="00C1352B">
        <w:t>&lt;I</w:t>
      </w:r>
      <w:r w:rsidR="00C1352B" w:rsidRPr="00F570A5">
        <w:t>nsert Mr/Mrs or Ms followed by surname when recipient is known OR insert Sir or Madam if the recipient is unknown</w:t>
      </w:r>
      <w:r w:rsidR="00C1352B">
        <w:t>&gt;</w:t>
      </w:r>
    </w:p>
    <w:p w:rsidR="00322349" w:rsidRPr="00B368A4" w:rsidRDefault="00322349" w:rsidP="00322349">
      <w:r w:rsidRPr="00AB0456">
        <w:t>Re</w:t>
      </w:r>
      <w:r w:rsidRPr="00B368A4">
        <w:t xml:space="preserve">: </w:t>
      </w:r>
      <w:sdt>
        <w:sdtPr>
          <w:alias w:val="Title"/>
          <w:tag w:val="Title"/>
          <w:id w:val="-923414218"/>
          <w:lock w:val="sdtLocked"/>
          <w:placeholder>
            <w:docPart w:val="855D6AFDD95B46678A973B6DE5425FB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472AC">
            <w:t>Request for approval of records disposal schedule (name)</w:t>
          </w:r>
        </w:sdtContent>
      </w:sdt>
    </w:p>
    <w:p w:rsidR="00C472AC" w:rsidRPr="00C472AC" w:rsidRDefault="00C472AC" w:rsidP="00C472AC">
      <w:r>
        <w:t xml:space="preserve">Please find attached a final draft disposal schedule for the (name of function) records of the (name of public sector organisation) for your final approval in accordance with your responsibilities under Part 9 of the </w:t>
      </w:r>
      <w:r w:rsidRPr="00C472AC">
        <w:t>Information Act</w:t>
      </w:r>
      <w:r>
        <w:t xml:space="preserve"> 2002</w:t>
      </w:r>
      <w:r w:rsidRPr="00C472AC">
        <w:t>.</w:t>
      </w:r>
    </w:p>
    <w:p w:rsidR="00C472AC" w:rsidRDefault="00C472AC" w:rsidP="00C472AC">
      <w:r>
        <w:t>The final draft disposal schedule contains accurate information and recommended retention periods that are appropriate to meet our current legal and statutory obligations and administrative requirements.</w:t>
      </w:r>
    </w:p>
    <w:p w:rsidR="00C1352B" w:rsidRPr="00520ED8" w:rsidRDefault="00C472AC" w:rsidP="00C472AC">
      <w:r>
        <w:t xml:space="preserve">If you have any enquiries concerning this final draft schedule please contact our project officer (name) on (telephone number </w:t>
      </w:r>
      <w:r>
        <w:t>–</w:t>
      </w:r>
      <w:r>
        <w:t xml:space="preserve"> XXXX</w:t>
      </w:r>
      <w:r>
        <w:t>).</w:t>
      </w:r>
    </w:p>
    <w:p w:rsidR="00B368A4" w:rsidRPr="00B368A4" w:rsidRDefault="00B368A4" w:rsidP="00B368A4">
      <w:pPr>
        <w:pStyle w:val="Yourssincerely"/>
      </w:pPr>
      <w:r w:rsidRPr="00B368A4">
        <w:t>Yours sincerely</w:t>
      </w:r>
    </w:p>
    <w:p w:rsidR="00100992" w:rsidRDefault="00C472AC" w:rsidP="007622ED">
      <w:r>
        <w:t>&lt;N</w:t>
      </w:r>
      <w:bookmarkStart w:id="0" w:name="_GoBack"/>
      <w:bookmarkEnd w:id="0"/>
      <w:r>
        <w:t>ame&gt;</w:t>
      </w:r>
      <w:r w:rsidR="007622ED">
        <w:br/>
      </w:r>
      <w:r w:rsidR="00C1352B">
        <w:t>Chief Executive</w:t>
      </w:r>
    </w:p>
    <w:p w:rsidR="00C1352B" w:rsidRDefault="00A719D6" w:rsidP="00A719D6">
      <w:pPr>
        <w:ind w:left="567" w:hanging="567"/>
      </w:pPr>
      <w:r>
        <w:tab/>
        <w:t>Month Year</w:t>
      </w:r>
    </w:p>
    <w:sectPr w:rsidR="00C1352B" w:rsidSect="00A719D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32" w:right="794" w:bottom="794" w:left="794" w:header="794" w:footer="6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9D6" w:rsidRDefault="00A719D6" w:rsidP="007332FF">
      <w:r>
        <w:separator/>
      </w:r>
    </w:p>
  </w:endnote>
  <w:endnote w:type="continuationSeparator" w:id="0">
    <w:p w:rsidR="00A719D6" w:rsidRDefault="00A719D6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Calibri"/>
    <w:panose1 w:val="020F0502020204030203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F6" w:rsidRPr="00622090" w:rsidRDefault="00A332F6" w:rsidP="00A332F6">
    <w:pPr>
      <w:spacing w:after="0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A332F6" w:rsidRPr="00622090" w:rsidTr="008921B4">
      <w:trPr>
        <w:cantSplit/>
        <w:trHeight w:hRule="exact" w:val="567"/>
      </w:trPr>
      <w:tc>
        <w:tcPr>
          <w:tcW w:w="7767" w:type="dxa"/>
          <w:tcBorders>
            <w:top w:val="single" w:sz="4" w:space="0" w:color="auto"/>
          </w:tcBorders>
          <w:vAlign w:val="bottom"/>
        </w:tcPr>
        <w:p w:rsidR="00A332F6" w:rsidRPr="004E736B" w:rsidRDefault="00A332F6" w:rsidP="00A332F6">
          <w:pPr>
            <w:spacing w:after="0"/>
            <w:rPr>
              <w:b/>
              <w:sz w:val="19"/>
            </w:rPr>
          </w:pPr>
          <w:r w:rsidRPr="00622090">
            <w:rPr>
              <w:sz w:val="19"/>
            </w:rPr>
            <w:t xml:space="preserve">Page </w:t>
          </w:r>
          <w:r w:rsidRPr="00622090">
            <w:rPr>
              <w:sz w:val="19"/>
            </w:rPr>
            <w:fldChar w:fldCharType="begin"/>
          </w:r>
          <w:r w:rsidRPr="00622090">
            <w:rPr>
              <w:sz w:val="19"/>
            </w:rPr>
            <w:instrText xml:space="preserve"> PAGE  \* Arabic  \* MERGEFORMAT </w:instrText>
          </w:r>
          <w:r w:rsidRPr="00622090">
            <w:rPr>
              <w:sz w:val="19"/>
            </w:rPr>
            <w:fldChar w:fldCharType="separate"/>
          </w:r>
          <w:r w:rsidR="00C472AC">
            <w:rPr>
              <w:noProof/>
              <w:sz w:val="19"/>
            </w:rPr>
            <w:t>2</w:t>
          </w:r>
          <w:r w:rsidRPr="00622090">
            <w:rPr>
              <w:sz w:val="19"/>
            </w:rPr>
            <w:fldChar w:fldCharType="end"/>
          </w:r>
          <w:r w:rsidRPr="00622090">
            <w:rPr>
              <w:sz w:val="19"/>
            </w:rPr>
            <w:t xml:space="preserve"> of </w:t>
          </w:r>
          <w:r w:rsidRPr="00622090">
            <w:rPr>
              <w:sz w:val="19"/>
            </w:rPr>
            <w:fldChar w:fldCharType="begin"/>
          </w:r>
          <w:r w:rsidRPr="00622090">
            <w:rPr>
              <w:sz w:val="19"/>
            </w:rPr>
            <w:instrText xml:space="preserve"> NUMPAGES  \* Arabic  \* MERGEFORMAT </w:instrText>
          </w:r>
          <w:r w:rsidRPr="00622090">
            <w:rPr>
              <w:sz w:val="19"/>
            </w:rPr>
            <w:fldChar w:fldCharType="separate"/>
          </w:r>
          <w:r w:rsidR="00C472AC">
            <w:rPr>
              <w:noProof/>
              <w:sz w:val="19"/>
            </w:rPr>
            <w:t>2</w:t>
          </w:r>
          <w:r w:rsidRPr="00622090">
            <w:rPr>
              <w:sz w:val="19"/>
            </w:rPr>
            <w:fldChar w:fldCharType="end"/>
          </w:r>
        </w:p>
      </w:tc>
      <w:tc>
        <w:tcPr>
          <w:tcW w:w="2551" w:type="dxa"/>
          <w:tcBorders>
            <w:top w:val="single" w:sz="4" w:space="0" w:color="auto"/>
          </w:tcBorders>
          <w:vAlign w:val="bottom"/>
        </w:tcPr>
        <w:p w:rsidR="00A332F6" w:rsidRPr="00622090" w:rsidRDefault="00A332F6" w:rsidP="00A332F6">
          <w:pPr>
            <w:spacing w:after="0"/>
            <w:jc w:val="right"/>
          </w:pPr>
          <w:r w:rsidRPr="00B368A4">
            <w:rPr>
              <w:rStyle w:val="PageNumber"/>
              <w:b/>
            </w:rPr>
            <w:t>nt.gov.au</w:t>
          </w:r>
        </w:p>
      </w:tc>
    </w:tr>
  </w:tbl>
  <w:p w:rsidR="00A332F6" w:rsidRPr="0033607F" w:rsidRDefault="00A332F6" w:rsidP="00A332F6">
    <w:pPr>
      <w:pStyle w:val="Hidden"/>
      <w:rPr>
        <w:rStyle w:val="PageNumber"/>
        <w:sz w:val="2"/>
      </w:rPr>
    </w:pPr>
  </w:p>
  <w:p w:rsidR="00A332F6" w:rsidRPr="00A332F6" w:rsidRDefault="00A332F6" w:rsidP="00A332F6">
    <w:pPr>
      <w:pStyle w:val="Hidden"/>
      <w:rPr>
        <w:rStyle w:val="PageNumber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090" w:rsidRPr="00622090" w:rsidRDefault="00622090" w:rsidP="00A332F6">
    <w:pPr>
      <w:spacing w:after="0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622090" w:rsidRPr="00622090" w:rsidTr="00FB35DB">
      <w:trPr>
        <w:cantSplit/>
        <w:trHeight w:hRule="exact" w:val="567"/>
      </w:trPr>
      <w:tc>
        <w:tcPr>
          <w:tcW w:w="7767" w:type="dxa"/>
          <w:tcBorders>
            <w:top w:val="single" w:sz="4" w:space="0" w:color="auto"/>
          </w:tcBorders>
          <w:vAlign w:val="bottom"/>
        </w:tcPr>
        <w:p w:rsidR="00622090" w:rsidRPr="004E736B" w:rsidRDefault="004E736B" w:rsidP="00622090">
          <w:pPr>
            <w:spacing w:after="0"/>
            <w:rPr>
              <w:b/>
              <w:sz w:val="19"/>
            </w:rPr>
          </w:pPr>
          <w:r w:rsidRPr="00622090">
            <w:rPr>
              <w:sz w:val="19"/>
            </w:rPr>
            <w:t xml:space="preserve">Page </w:t>
          </w:r>
          <w:r w:rsidRPr="00622090">
            <w:rPr>
              <w:sz w:val="19"/>
            </w:rPr>
            <w:fldChar w:fldCharType="begin"/>
          </w:r>
          <w:r w:rsidRPr="00622090">
            <w:rPr>
              <w:sz w:val="19"/>
            </w:rPr>
            <w:instrText xml:space="preserve"> PAGE  \* Arabic  \* MERGEFORMAT </w:instrText>
          </w:r>
          <w:r w:rsidRPr="00622090">
            <w:rPr>
              <w:sz w:val="19"/>
            </w:rPr>
            <w:fldChar w:fldCharType="separate"/>
          </w:r>
          <w:r w:rsidR="00C472AC">
            <w:rPr>
              <w:noProof/>
              <w:sz w:val="19"/>
            </w:rPr>
            <w:t>1</w:t>
          </w:r>
          <w:r w:rsidRPr="00622090">
            <w:rPr>
              <w:sz w:val="19"/>
            </w:rPr>
            <w:fldChar w:fldCharType="end"/>
          </w:r>
          <w:r w:rsidRPr="00622090">
            <w:rPr>
              <w:sz w:val="19"/>
            </w:rPr>
            <w:t xml:space="preserve"> of </w:t>
          </w:r>
          <w:r w:rsidRPr="00622090">
            <w:rPr>
              <w:sz w:val="19"/>
            </w:rPr>
            <w:fldChar w:fldCharType="begin"/>
          </w:r>
          <w:r w:rsidRPr="00622090">
            <w:rPr>
              <w:sz w:val="19"/>
            </w:rPr>
            <w:instrText xml:space="preserve"> NUMPAGES  \* Arabic  \* MERGEFORMAT </w:instrText>
          </w:r>
          <w:r w:rsidRPr="00622090">
            <w:rPr>
              <w:sz w:val="19"/>
            </w:rPr>
            <w:fldChar w:fldCharType="separate"/>
          </w:r>
          <w:r w:rsidR="00C472AC">
            <w:rPr>
              <w:noProof/>
              <w:sz w:val="19"/>
            </w:rPr>
            <w:t>1</w:t>
          </w:r>
          <w:r w:rsidRPr="00622090">
            <w:rPr>
              <w:sz w:val="19"/>
            </w:rPr>
            <w:fldChar w:fldCharType="end"/>
          </w:r>
        </w:p>
      </w:tc>
      <w:tc>
        <w:tcPr>
          <w:tcW w:w="2551" w:type="dxa"/>
          <w:tcBorders>
            <w:top w:val="single" w:sz="4" w:space="0" w:color="auto"/>
          </w:tcBorders>
          <w:vAlign w:val="bottom"/>
        </w:tcPr>
        <w:p w:rsidR="00622090" w:rsidRPr="00622090" w:rsidRDefault="004E736B" w:rsidP="00622090">
          <w:pPr>
            <w:spacing w:after="0"/>
            <w:jc w:val="right"/>
          </w:pPr>
          <w:r w:rsidRPr="00B368A4">
            <w:rPr>
              <w:rStyle w:val="PageNumber"/>
              <w:b/>
            </w:rPr>
            <w:t>nt.gov.au</w:t>
          </w:r>
        </w:p>
      </w:tc>
    </w:tr>
  </w:tbl>
  <w:p w:rsidR="00622090" w:rsidRPr="0033607F" w:rsidRDefault="00622090" w:rsidP="0033607F">
    <w:pPr>
      <w:pStyle w:val="Hidden"/>
      <w:rPr>
        <w:rStyle w:val="PageNumber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9D6" w:rsidRDefault="00A719D6" w:rsidP="007332FF">
      <w:r>
        <w:separator/>
      </w:r>
    </w:p>
  </w:footnote>
  <w:footnote w:type="continuationSeparator" w:id="0">
    <w:p w:rsidR="00A719D6" w:rsidRDefault="00A719D6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Pr="00162207" w:rsidRDefault="00C472AC" w:rsidP="00AA6683">
    <w:pPr>
      <w:pStyle w:val="Header"/>
      <w:tabs>
        <w:tab w:val="clear" w:pos="9638"/>
        <w:tab w:val="right" w:pos="10318"/>
      </w:tabs>
      <w:jc w:val="right"/>
    </w:pPr>
    <w:sdt>
      <w:sdtPr>
        <w:alias w:val="Title"/>
        <w:tag w:val="Title"/>
        <w:id w:val="705679809"/>
        <w:lock w:val="sd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Request for approval of records disposal schedule (name)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2721"/>
      <w:gridCol w:w="3091"/>
      <w:gridCol w:w="4479"/>
    </w:tblGrid>
    <w:tr w:rsidR="00A75ACB" w:rsidRPr="003005B4" w:rsidTr="00D47397">
      <w:trPr>
        <w:cantSplit/>
        <w:trHeight w:val="2694"/>
        <w:tblHeader/>
      </w:trPr>
      <w:tc>
        <w:tcPr>
          <w:tcW w:w="2721" w:type="dxa"/>
          <w:tcMar>
            <w:left w:w="0" w:type="dxa"/>
            <w:right w:w="0" w:type="dxa"/>
          </w:tcMar>
        </w:tcPr>
        <w:p w:rsidR="00A75ACB" w:rsidRPr="003005B4" w:rsidRDefault="00100A65" w:rsidP="00622090">
          <w:pPr>
            <w:tabs>
              <w:tab w:val="center" w:pos="4320"/>
              <w:tab w:val="right" w:pos="8640"/>
            </w:tabs>
            <w:spacing w:before="60" w:after="240"/>
          </w:pPr>
          <w:r>
            <w:rPr>
              <w:rFonts w:asciiTheme="minorHAnsi" w:hAnsiTheme="minorHAnsi" w:cs="Lato Black"/>
              <w:b/>
              <w:caps/>
              <w:noProof/>
              <w:color w:val="231F20"/>
              <w:u w:color="000000"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>
                    <wp:simplePos x="0" y="0"/>
                    <wp:positionH relativeFrom="column">
                      <wp:posOffset>1720596</wp:posOffset>
                    </wp:positionH>
                    <wp:positionV relativeFrom="paragraph">
                      <wp:posOffset>38100</wp:posOffset>
                    </wp:positionV>
                    <wp:extent cx="0" cy="561600"/>
                    <wp:effectExtent l="0" t="0" r="19050" b="29210"/>
                    <wp:wrapNone/>
                    <wp:docPr id="4" name="Straight Connector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561600"/>
                            </a:xfrm>
                            <a:prstGeom prst="line">
                              <a:avLst/>
                            </a:prstGeom>
                            <a:ln w="9906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D40C5C4" id="Straight Connector 4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5.5pt,3pt" to="135.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" strokeweight=".78pt"/>
                </w:pict>
              </mc:Fallback>
            </mc:AlternateContent>
          </w:r>
          <w:r w:rsidR="00AA6683">
            <w:rPr>
              <w:noProof/>
              <w:lang w:eastAsia="en-AU"/>
            </w:rPr>
            <w:drawing>
              <wp:inline distT="0" distB="0" distL="0" distR="0" wp14:anchorId="6C8E041C" wp14:editId="1F40925F">
                <wp:extent cx="1574700" cy="561600"/>
                <wp:effectExtent l="0" t="0" r="6985" b="0"/>
                <wp:docPr id="7" name="Picture 7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ntgcentral.nt.gov.au/sites/files/uploads/images/dcm/logos/ntg-logo/ntg-primary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700" cy="56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1" w:type="dxa"/>
          <w:noWrap/>
          <w:tcMar>
            <w:left w:w="227" w:type="dxa"/>
            <w:right w:w="0" w:type="dxa"/>
          </w:tcMar>
        </w:tcPr>
        <w:p w:rsidR="00A75ACB" w:rsidRPr="002812CA" w:rsidRDefault="002812CA" w:rsidP="00A96CA7">
          <w:pPr>
            <w:spacing w:before="120" w:after="0"/>
            <w:rPr>
              <w:rFonts w:cs="Lato Regular"/>
              <w:caps/>
              <w:color w:val="231F20"/>
              <w:u w:color="000000"/>
              <w:lang w:val="en-US" w:eastAsia="ja-JP"/>
            </w:rPr>
          </w:pPr>
          <w:r w:rsidRPr="002812CA">
            <w:rPr>
              <w:rFonts w:cs="Lato Regular"/>
              <w:color w:val="231F20"/>
              <w:u w:color="000000"/>
              <w:lang w:val="en-US" w:eastAsia="ja-JP"/>
            </w:rPr>
            <w:t>Department of</w:t>
          </w:r>
        </w:p>
        <w:p w:rsidR="00A75ACB" w:rsidRPr="002812CA" w:rsidRDefault="00C472AC" w:rsidP="00C472AC">
          <w:pPr>
            <w:tabs>
              <w:tab w:val="center" w:pos="4320"/>
              <w:tab w:val="right" w:pos="8640"/>
            </w:tabs>
            <w:contextualSpacing/>
            <w:rPr>
              <w:rFonts w:asciiTheme="majorHAnsi" w:hAnsiTheme="majorHAnsi"/>
            </w:rPr>
          </w:pPr>
          <w:sdt>
            <w:sdtPr>
              <w:rPr>
                <w:rFonts w:asciiTheme="minorHAnsi" w:hAnsiTheme="minorHAnsi" w:cs="Lato Black"/>
                <w:b/>
                <w:caps/>
                <w:color w:val="231F20"/>
                <w:u w:color="000000"/>
                <w:lang w:val="en-US" w:eastAsia="ja-JP"/>
              </w:rPr>
              <w:alias w:val="Company"/>
              <w:tag w:val="Company"/>
              <w:id w:val="177394012"/>
              <w:placeholder>
                <w:docPart w:val="855D6AFDD95B46678A973B6DE5425FB6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>
                <w:rPr>
                  <w:rFonts w:asciiTheme="minorHAnsi" w:hAnsiTheme="minorHAnsi" w:cs="Lato Black"/>
                  <w:b/>
                  <w:caps/>
                  <w:color w:val="231F20"/>
                  <w:u w:color="000000"/>
                  <w:lang w:val="en-US" w:eastAsia="ja-JP"/>
                </w:rPr>
                <w:t>agency name</w:t>
              </w:r>
            </w:sdtContent>
          </w:sdt>
        </w:p>
      </w:tc>
      <w:tc>
        <w:tcPr>
          <w:tcW w:w="4479" w:type="dxa"/>
          <w:tcMar>
            <w:left w:w="0" w:type="dxa"/>
            <w:right w:w="0" w:type="dxa"/>
          </w:tcMar>
          <w:vAlign w:val="bottom"/>
        </w:tcPr>
        <w:p w:rsidR="00B368A4" w:rsidRDefault="00C1352B" w:rsidP="00B368A4">
          <w:pPr>
            <w:spacing w:after="0"/>
            <w:jc w:val="right"/>
            <w:rPr>
              <w:sz w:val="19"/>
              <w:szCs w:val="19"/>
            </w:rPr>
          </w:pPr>
          <w:r>
            <w:rPr>
              <w:spacing w:val="-3"/>
              <w:sz w:val="19"/>
              <w:szCs w:val="19"/>
            </w:rPr>
            <w:t>Chief Executive’s Office</w:t>
          </w:r>
          <w:r>
            <w:rPr>
              <w:spacing w:val="-3"/>
              <w:sz w:val="19"/>
              <w:szCs w:val="19"/>
            </w:rPr>
            <w:br/>
          </w:r>
          <w:r w:rsidR="00C472AC">
            <w:rPr>
              <w:spacing w:val="-3"/>
              <w:sz w:val="19"/>
              <w:szCs w:val="19"/>
            </w:rPr>
            <w:t>&lt;street address&gt;</w:t>
          </w:r>
          <w:r>
            <w:rPr>
              <w:spacing w:val="-3"/>
              <w:sz w:val="19"/>
              <w:szCs w:val="19"/>
            </w:rPr>
            <w:t>l</w:t>
          </w:r>
          <w:r>
            <w:rPr>
              <w:spacing w:val="-3"/>
              <w:sz w:val="19"/>
              <w:szCs w:val="19"/>
            </w:rPr>
            <w:br/>
          </w:r>
          <w:r w:rsidR="00C472AC">
            <w:rPr>
              <w:spacing w:val="-3"/>
              <w:sz w:val="19"/>
              <w:szCs w:val="19"/>
            </w:rPr>
            <w:t>&lt;City/Suburb&gt;</w:t>
          </w:r>
          <w:r>
            <w:rPr>
              <w:spacing w:val="-3"/>
              <w:sz w:val="19"/>
              <w:szCs w:val="19"/>
            </w:rPr>
            <w:t xml:space="preserve"> NT </w:t>
          </w:r>
          <w:r w:rsidR="00C472AC">
            <w:rPr>
              <w:spacing w:val="-3"/>
              <w:sz w:val="19"/>
              <w:szCs w:val="19"/>
            </w:rPr>
            <w:t>&lt;Postcode&gt;</w:t>
          </w:r>
        </w:p>
        <w:p w:rsidR="00B368A4" w:rsidRDefault="00B368A4" w:rsidP="00B368A4">
          <w:pPr>
            <w:spacing w:after="0"/>
            <w:jc w:val="right"/>
            <w:rPr>
              <w:sz w:val="19"/>
              <w:szCs w:val="19"/>
            </w:rPr>
          </w:pPr>
        </w:p>
        <w:p w:rsidR="00A75ACB" w:rsidRPr="00A75ACB" w:rsidRDefault="00A75ACB" w:rsidP="00B368A4">
          <w:pPr>
            <w:spacing w:after="0"/>
            <w:jc w:val="right"/>
            <w:rPr>
              <w:sz w:val="19"/>
              <w:szCs w:val="19"/>
            </w:rPr>
          </w:pPr>
          <w:r w:rsidRPr="00A75ACB">
            <w:rPr>
              <w:sz w:val="19"/>
              <w:szCs w:val="19"/>
            </w:rPr>
            <w:t>Postal</w:t>
          </w:r>
          <w:r w:rsidRPr="00A75ACB">
            <w:rPr>
              <w:spacing w:val="20"/>
              <w:sz w:val="19"/>
              <w:szCs w:val="19"/>
            </w:rPr>
            <w:t xml:space="preserve"> </w:t>
          </w:r>
          <w:r w:rsidRPr="00A75ACB">
            <w:rPr>
              <w:sz w:val="19"/>
              <w:szCs w:val="19"/>
            </w:rPr>
            <w:t>address</w:t>
          </w:r>
        </w:p>
        <w:p w:rsidR="00A75ACB" w:rsidRPr="00A75ACB" w:rsidRDefault="00C472AC" w:rsidP="00A75ACB">
          <w:pPr>
            <w:spacing w:after="0"/>
            <w:jc w:val="right"/>
            <w:rPr>
              <w:sz w:val="19"/>
              <w:szCs w:val="19"/>
            </w:rPr>
          </w:pPr>
          <w:r>
            <w:rPr>
              <w:w w:val="105"/>
              <w:sz w:val="19"/>
              <w:szCs w:val="19"/>
            </w:rPr>
            <w:t>GPO/PO</w:t>
          </w:r>
          <w:r w:rsidR="00A75ACB" w:rsidRPr="00A75ACB">
            <w:rPr>
              <w:w w:val="105"/>
              <w:sz w:val="19"/>
              <w:szCs w:val="19"/>
            </w:rPr>
            <w:t xml:space="preserve"> </w:t>
          </w:r>
          <w:r w:rsidR="00A75ACB" w:rsidRPr="00A75ACB">
            <w:rPr>
              <w:spacing w:val="-3"/>
              <w:w w:val="105"/>
              <w:sz w:val="19"/>
              <w:szCs w:val="19"/>
            </w:rPr>
            <w:t>Box</w:t>
          </w:r>
          <w:r w:rsidR="00A75ACB" w:rsidRPr="00A75ACB">
            <w:rPr>
              <w:spacing w:val="-10"/>
              <w:w w:val="105"/>
              <w:sz w:val="19"/>
              <w:szCs w:val="19"/>
            </w:rPr>
            <w:t xml:space="preserve"> </w:t>
          </w:r>
          <w:r>
            <w:rPr>
              <w:spacing w:val="-10"/>
              <w:w w:val="105"/>
              <w:sz w:val="19"/>
              <w:szCs w:val="19"/>
            </w:rPr>
            <w:t>&lt;number&gt;</w:t>
          </w:r>
          <w:r w:rsidR="00C1352B">
            <w:rPr>
              <w:spacing w:val="-10"/>
              <w:w w:val="105"/>
              <w:sz w:val="19"/>
              <w:szCs w:val="19"/>
            </w:rPr>
            <w:br/>
          </w:r>
          <w:r>
            <w:rPr>
              <w:spacing w:val="-3"/>
              <w:sz w:val="19"/>
              <w:szCs w:val="19"/>
            </w:rPr>
            <w:t>&lt;City/Suburb&gt; NT &lt;Postcode&gt;</w:t>
          </w:r>
          <w:r w:rsidR="00A75ACB" w:rsidRPr="00A75ACB">
            <w:rPr>
              <w:w w:val="105"/>
              <w:sz w:val="19"/>
              <w:szCs w:val="19"/>
            </w:rPr>
            <w:br/>
          </w:r>
        </w:p>
        <w:p w:rsidR="00A75ACB" w:rsidRPr="00A75ACB" w:rsidRDefault="00A75ACB" w:rsidP="00A75ACB">
          <w:pPr>
            <w:spacing w:after="0"/>
            <w:jc w:val="right"/>
            <w:rPr>
              <w:sz w:val="19"/>
              <w:szCs w:val="19"/>
            </w:rPr>
          </w:pPr>
          <w:r w:rsidRPr="00856F9B">
            <w:rPr>
              <w:b/>
              <w:color w:val="CB6015" w:themeColor="text2"/>
              <w:w w:val="95"/>
              <w:sz w:val="19"/>
              <w:szCs w:val="19"/>
            </w:rPr>
            <w:t>E</w:t>
          </w:r>
          <w:r w:rsidRPr="00A75ACB">
            <w:rPr>
              <w:b/>
              <w:color w:val="EB6321"/>
              <w:spacing w:val="18"/>
              <w:w w:val="95"/>
              <w:sz w:val="19"/>
              <w:szCs w:val="19"/>
            </w:rPr>
            <w:t xml:space="preserve"> </w:t>
          </w:r>
          <w:hyperlink r:id="rId2">
            <w:r w:rsidRPr="00A75ACB">
              <w:rPr>
                <w:sz w:val="19"/>
                <w:szCs w:val="19"/>
              </w:rPr>
              <w:t>name.surname@nt.gov.au</w:t>
            </w:r>
          </w:hyperlink>
          <w:r w:rsidRPr="00A75ACB">
            <w:rPr>
              <w:sz w:val="19"/>
              <w:szCs w:val="19"/>
            </w:rPr>
            <w:br/>
          </w:r>
        </w:p>
        <w:p w:rsidR="00A75ACB" w:rsidRPr="00A75ACB" w:rsidRDefault="00A75ACB" w:rsidP="00A75ACB">
          <w:pPr>
            <w:spacing w:after="0"/>
            <w:jc w:val="right"/>
            <w:rPr>
              <w:sz w:val="19"/>
              <w:szCs w:val="19"/>
            </w:rPr>
          </w:pPr>
          <w:r w:rsidRPr="00856F9B">
            <w:rPr>
              <w:b/>
              <w:color w:val="CB6015" w:themeColor="text2"/>
              <w:w w:val="110"/>
              <w:sz w:val="19"/>
              <w:szCs w:val="19"/>
            </w:rPr>
            <w:t>T</w:t>
          </w:r>
          <w:r w:rsidRPr="00A75ACB">
            <w:rPr>
              <w:b/>
              <w:color w:val="EB6321"/>
              <w:spacing w:val="-20"/>
              <w:w w:val="110"/>
              <w:sz w:val="19"/>
              <w:szCs w:val="19"/>
            </w:rPr>
            <w:t xml:space="preserve"> </w:t>
          </w:r>
          <w:r w:rsidRPr="00A75ACB">
            <w:rPr>
              <w:w w:val="110"/>
              <w:sz w:val="19"/>
              <w:szCs w:val="19"/>
            </w:rPr>
            <w:t>08</w:t>
          </w:r>
          <w:r w:rsidR="00C472AC">
            <w:rPr>
              <w:spacing w:val="-23"/>
              <w:w w:val="110"/>
              <w:sz w:val="19"/>
              <w:szCs w:val="19"/>
            </w:rPr>
            <w:t> </w:t>
          </w:r>
          <w:r w:rsidRPr="00A75ACB">
            <w:rPr>
              <w:w w:val="110"/>
              <w:sz w:val="19"/>
              <w:szCs w:val="19"/>
            </w:rPr>
            <w:t>89</w:t>
          </w:r>
          <w:r w:rsidR="00C472AC">
            <w:rPr>
              <w:w w:val="110"/>
              <w:sz w:val="19"/>
              <w:szCs w:val="19"/>
            </w:rPr>
            <w:t>xx </w:t>
          </w:r>
          <w:proofErr w:type="spellStart"/>
          <w:r w:rsidR="00C472AC">
            <w:rPr>
              <w:w w:val="110"/>
              <w:sz w:val="19"/>
              <w:szCs w:val="19"/>
            </w:rPr>
            <w:t>xxxx</w:t>
          </w:r>
          <w:proofErr w:type="spellEnd"/>
          <w:r w:rsidRPr="00A75ACB">
            <w:rPr>
              <w:w w:val="110"/>
              <w:sz w:val="19"/>
              <w:szCs w:val="19"/>
            </w:rPr>
            <w:br/>
          </w:r>
        </w:p>
        <w:p w:rsidR="00A75ACB" w:rsidRPr="00A75ACB" w:rsidRDefault="00A75ACB" w:rsidP="00A75ACB">
          <w:pPr>
            <w:spacing w:after="0"/>
            <w:jc w:val="right"/>
            <w:rPr>
              <w:sz w:val="19"/>
              <w:szCs w:val="19"/>
            </w:rPr>
          </w:pPr>
          <w:r w:rsidRPr="00A75ACB">
            <w:rPr>
              <w:sz w:val="19"/>
              <w:szCs w:val="19"/>
            </w:rPr>
            <w:t>File</w:t>
          </w:r>
          <w:r w:rsidRPr="00A75ACB">
            <w:rPr>
              <w:spacing w:val="30"/>
              <w:sz w:val="19"/>
              <w:szCs w:val="19"/>
            </w:rPr>
            <w:t xml:space="preserve"> </w:t>
          </w:r>
          <w:r w:rsidRPr="00A75ACB">
            <w:rPr>
              <w:sz w:val="19"/>
              <w:szCs w:val="19"/>
            </w:rPr>
            <w:t>reference</w:t>
          </w:r>
        </w:p>
        <w:p w:rsidR="00A75ACB" w:rsidRDefault="00A75ACB" w:rsidP="00B368A4">
          <w:pPr>
            <w:spacing w:after="0"/>
            <w:jc w:val="right"/>
            <w:rPr>
              <w:sz w:val="19"/>
              <w:szCs w:val="19"/>
            </w:rPr>
          </w:pPr>
          <w:r w:rsidRPr="00A75ACB">
            <w:rPr>
              <w:sz w:val="19"/>
              <w:szCs w:val="19"/>
            </w:rPr>
            <w:t>&lt;TRM</w:t>
          </w:r>
          <w:r w:rsidRPr="00A75ACB">
            <w:rPr>
              <w:spacing w:val="-28"/>
              <w:sz w:val="19"/>
              <w:szCs w:val="19"/>
            </w:rPr>
            <w:t xml:space="preserve"> </w:t>
          </w:r>
          <w:r w:rsidRPr="00A75ACB">
            <w:rPr>
              <w:sz w:val="19"/>
              <w:szCs w:val="19"/>
            </w:rPr>
            <w:t>No.&gt;</w:t>
          </w:r>
          <w:r w:rsidR="00C1352B">
            <w:rPr>
              <w:sz w:val="19"/>
              <w:szCs w:val="19"/>
            </w:rPr>
            <w:br/>
            <w:t>Your reference:</w:t>
          </w:r>
        </w:p>
        <w:p w:rsidR="00C1352B" w:rsidRPr="00B368A4" w:rsidRDefault="00C1352B" w:rsidP="00C1352B">
          <w:pPr>
            <w:spacing w:after="0"/>
            <w:jc w:val="right"/>
            <w:rPr>
              <w:sz w:val="19"/>
              <w:szCs w:val="19"/>
            </w:rPr>
          </w:pPr>
          <w:r>
            <w:rPr>
              <w:sz w:val="19"/>
              <w:szCs w:val="19"/>
            </w:rPr>
            <w:t>&lt;Reference info&gt;</w:t>
          </w:r>
        </w:p>
      </w:tc>
    </w:tr>
  </w:tbl>
  <w:p w:rsidR="00E908F1" w:rsidRPr="000E3ED2" w:rsidRDefault="00100A65" w:rsidP="00A75ACB">
    <w:pPr>
      <w:pStyle w:val="Hidden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3C4979" wp14:editId="0BDB57E4">
              <wp:simplePos x="0" y="0"/>
              <wp:positionH relativeFrom="column">
                <wp:posOffset>-245658069</wp:posOffset>
              </wp:positionH>
              <wp:positionV relativeFrom="paragraph">
                <wp:posOffset>-248840307</wp:posOffset>
              </wp:positionV>
              <wp:extent cx="302895" cy="143510"/>
              <wp:effectExtent l="3493" t="0" r="5397" b="5398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302895" cy="14351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E8D7F7" id="Rectangle 2" o:spid="_x0000_s1026" style="position:absolute;margin-left:-19343.15pt;margin-top:-19593.7pt;width:23.85pt;height:11.3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" fillcolor="#c25062 [3204]" stroked="f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68C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1" w15:restartNumberingAfterBreak="0">
    <w:nsid w:val="06DC644B"/>
    <w:multiLevelType w:val="hybridMultilevel"/>
    <w:tmpl w:val="C1B60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DBF"/>
    <w:multiLevelType w:val="hybridMultilevel"/>
    <w:tmpl w:val="F650FF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4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5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6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7" w15:restartNumberingAfterBreak="0">
    <w:nsid w:val="13154224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9" w15:restartNumberingAfterBreak="0">
    <w:nsid w:val="163515A8"/>
    <w:multiLevelType w:val="hybridMultilevel"/>
    <w:tmpl w:val="0A14065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A4348"/>
    <w:multiLevelType w:val="hybridMultilevel"/>
    <w:tmpl w:val="A8043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D7824"/>
    <w:multiLevelType w:val="multilevel"/>
    <w:tmpl w:val="E6E2F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13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14" w15:restartNumberingAfterBreak="0">
    <w:nsid w:val="19946FDC"/>
    <w:multiLevelType w:val="hybridMultilevel"/>
    <w:tmpl w:val="22429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17" w15:restartNumberingAfterBreak="0">
    <w:nsid w:val="1B803779"/>
    <w:multiLevelType w:val="hybridMultilevel"/>
    <w:tmpl w:val="C2D61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9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20" w15:restartNumberingAfterBreak="0">
    <w:nsid w:val="1EF00CF1"/>
    <w:multiLevelType w:val="hybridMultilevel"/>
    <w:tmpl w:val="037E7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2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23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24" w15:restartNumberingAfterBreak="0">
    <w:nsid w:val="27D83E4D"/>
    <w:multiLevelType w:val="multilevel"/>
    <w:tmpl w:val="3928FD02"/>
    <w:numStyleLink w:val="Bulletlist"/>
  </w:abstractNum>
  <w:abstractNum w:abstractNumId="25" w15:restartNumberingAfterBreak="0">
    <w:nsid w:val="28630758"/>
    <w:multiLevelType w:val="hybridMultilevel"/>
    <w:tmpl w:val="F078C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1520E7"/>
    <w:multiLevelType w:val="multilevel"/>
    <w:tmpl w:val="4E6AC8F6"/>
    <w:numStyleLink w:val="Numberlist"/>
  </w:abstractNum>
  <w:abstractNum w:abstractNumId="27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28" w15:restartNumberingAfterBreak="0">
    <w:nsid w:val="2D9612F8"/>
    <w:multiLevelType w:val="hybridMultilevel"/>
    <w:tmpl w:val="1144D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30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31" w15:restartNumberingAfterBreak="0">
    <w:nsid w:val="32CB5662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2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33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4" w15:restartNumberingAfterBreak="0">
    <w:nsid w:val="378227E2"/>
    <w:multiLevelType w:val="hybridMultilevel"/>
    <w:tmpl w:val="6AE42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9457ED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6" w15:restartNumberingAfterBreak="0">
    <w:nsid w:val="39390CDE"/>
    <w:multiLevelType w:val="multilevel"/>
    <w:tmpl w:val="A9129B7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37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38" w15:restartNumberingAfterBreak="0">
    <w:nsid w:val="40A9623F"/>
    <w:multiLevelType w:val="hybridMultilevel"/>
    <w:tmpl w:val="00064D9C"/>
    <w:lvl w:ilvl="0" w:tplc="033C5BA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C3CE477E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3D6322"/>
    <w:multiLevelType w:val="hybridMultilevel"/>
    <w:tmpl w:val="A9C45F8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A124F1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1" w15:restartNumberingAfterBreak="0">
    <w:nsid w:val="49C43599"/>
    <w:multiLevelType w:val="hybridMultilevel"/>
    <w:tmpl w:val="EB862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43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44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45" w15:restartNumberingAfterBreak="0">
    <w:nsid w:val="5044168B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6" w15:restartNumberingAfterBreak="0">
    <w:nsid w:val="51CC4897"/>
    <w:multiLevelType w:val="hybridMultilevel"/>
    <w:tmpl w:val="100C2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7F7DCB"/>
    <w:multiLevelType w:val="hybridMultilevel"/>
    <w:tmpl w:val="60588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842BC6"/>
    <w:multiLevelType w:val="multilevel"/>
    <w:tmpl w:val="0C78A7AC"/>
    <w:numStyleLink w:val="Tablebulletlist"/>
  </w:abstractNum>
  <w:abstractNum w:abstractNumId="49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50" w15:restartNumberingAfterBreak="0">
    <w:nsid w:val="569B4482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1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52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53" w15:restartNumberingAfterBreak="0">
    <w:nsid w:val="58405D33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4" w15:restartNumberingAfterBreak="0">
    <w:nsid w:val="58DC34FF"/>
    <w:multiLevelType w:val="hybridMultilevel"/>
    <w:tmpl w:val="D67C0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21323"/>
    <w:multiLevelType w:val="multilevel"/>
    <w:tmpl w:val="4E6AC8F6"/>
    <w:numStyleLink w:val="Numberlist"/>
  </w:abstractNum>
  <w:abstractNum w:abstractNumId="56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57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58" w15:restartNumberingAfterBreak="0">
    <w:nsid w:val="5F9F2C75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3009DC"/>
    <w:multiLevelType w:val="hybridMultilevel"/>
    <w:tmpl w:val="D2603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2B0A38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61" w15:restartNumberingAfterBreak="0">
    <w:nsid w:val="65757574"/>
    <w:multiLevelType w:val="hybridMultilevel"/>
    <w:tmpl w:val="5A70F6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A52BB0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63" w15:restartNumberingAfterBreak="0">
    <w:nsid w:val="6877743F"/>
    <w:multiLevelType w:val="hybridMultilevel"/>
    <w:tmpl w:val="08A2B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65" w15:restartNumberingAfterBreak="0">
    <w:nsid w:val="6E713C06"/>
    <w:multiLevelType w:val="hybridMultilevel"/>
    <w:tmpl w:val="CD9EAE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34F5F"/>
    <w:multiLevelType w:val="hybridMultilevel"/>
    <w:tmpl w:val="48B6F3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68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69" w15:restartNumberingAfterBreak="0">
    <w:nsid w:val="765A32D4"/>
    <w:multiLevelType w:val="multilevel"/>
    <w:tmpl w:val="4E6AC8F6"/>
    <w:numStyleLink w:val="Numberlist"/>
  </w:abstractNum>
  <w:abstractNum w:abstractNumId="70" w15:restartNumberingAfterBreak="0">
    <w:nsid w:val="770379B5"/>
    <w:multiLevelType w:val="hybridMultilevel"/>
    <w:tmpl w:val="E43EB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2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33"/>
  </w:num>
  <w:num w:numId="2">
    <w:abstractNumId w:val="21"/>
  </w:num>
  <w:num w:numId="3">
    <w:abstractNumId w:val="71"/>
  </w:num>
  <w:num w:numId="4">
    <w:abstractNumId w:val="43"/>
  </w:num>
  <w:num w:numId="5">
    <w:abstractNumId w:val="27"/>
  </w:num>
  <w:num w:numId="6">
    <w:abstractNumId w:val="15"/>
  </w:num>
  <w:num w:numId="7">
    <w:abstractNumId w:val="48"/>
  </w:num>
  <w:num w:numId="8">
    <w:abstractNumId w:val="24"/>
  </w:num>
  <w:num w:numId="9">
    <w:abstractNumId w:val="55"/>
  </w:num>
  <w:num w:numId="10">
    <w:abstractNumId w:val="20"/>
  </w:num>
  <w:num w:numId="11">
    <w:abstractNumId w:val="61"/>
  </w:num>
  <w:num w:numId="12">
    <w:abstractNumId w:val="17"/>
  </w:num>
  <w:num w:numId="13">
    <w:abstractNumId w:val="1"/>
  </w:num>
  <w:num w:numId="14">
    <w:abstractNumId w:val="59"/>
  </w:num>
  <w:num w:numId="15">
    <w:abstractNumId w:val="26"/>
  </w:num>
  <w:num w:numId="16">
    <w:abstractNumId w:val="60"/>
  </w:num>
  <w:num w:numId="17">
    <w:abstractNumId w:val="69"/>
  </w:num>
  <w:num w:numId="18">
    <w:abstractNumId w:val="54"/>
  </w:num>
  <w:num w:numId="19">
    <w:abstractNumId w:val="46"/>
  </w:num>
  <w:num w:numId="20">
    <w:abstractNumId w:val="50"/>
  </w:num>
  <w:num w:numId="21">
    <w:abstractNumId w:val="38"/>
  </w:num>
  <w:num w:numId="22">
    <w:abstractNumId w:val="53"/>
  </w:num>
  <w:num w:numId="23">
    <w:abstractNumId w:val="45"/>
  </w:num>
  <w:num w:numId="24">
    <w:abstractNumId w:val="40"/>
  </w:num>
  <w:num w:numId="25">
    <w:abstractNumId w:val="36"/>
  </w:num>
  <w:num w:numId="26">
    <w:abstractNumId w:val="10"/>
  </w:num>
  <w:num w:numId="27">
    <w:abstractNumId w:val="70"/>
  </w:num>
  <w:num w:numId="28">
    <w:abstractNumId w:val="35"/>
  </w:num>
  <w:num w:numId="29">
    <w:abstractNumId w:val="28"/>
  </w:num>
  <w:num w:numId="30">
    <w:abstractNumId w:val="0"/>
  </w:num>
  <w:num w:numId="31">
    <w:abstractNumId w:val="39"/>
  </w:num>
  <w:num w:numId="32">
    <w:abstractNumId w:val="9"/>
  </w:num>
  <w:num w:numId="33">
    <w:abstractNumId w:val="62"/>
  </w:num>
  <w:num w:numId="34">
    <w:abstractNumId w:val="31"/>
  </w:num>
  <w:num w:numId="35">
    <w:abstractNumId w:val="47"/>
  </w:num>
  <w:num w:numId="36">
    <w:abstractNumId w:val="63"/>
  </w:num>
  <w:num w:numId="37">
    <w:abstractNumId w:val="65"/>
  </w:num>
  <w:num w:numId="38">
    <w:abstractNumId w:val="14"/>
  </w:num>
  <w:num w:numId="39">
    <w:abstractNumId w:val="25"/>
  </w:num>
  <w:num w:numId="40">
    <w:abstractNumId w:val="66"/>
  </w:num>
  <w:num w:numId="41">
    <w:abstractNumId w:val="2"/>
  </w:num>
  <w:num w:numId="42">
    <w:abstractNumId w:val="58"/>
  </w:num>
  <w:num w:numId="43">
    <w:abstractNumId w:val="11"/>
  </w:num>
  <w:num w:numId="44">
    <w:abstractNumId w:val="34"/>
  </w:num>
  <w:num w:numId="45">
    <w:abstractNumId w:val="41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PaneFormatFilter w:val="D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D6"/>
    <w:rsid w:val="00001DDF"/>
    <w:rsid w:val="0000322D"/>
    <w:rsid w:val="00007670"/>
    <w:rsid w:val="00010665"/>
    <w:rsid w:val="00023412"/>
    <w:rsid w:val="0002393A"/>
    <w:rsid w:val="00027DB8"/>
    <w:rsid w:val="00031A96"/>
    <w:rsid w:val="00040BF3"/>
    <w:rsid w:val="0004211C"/>
    <w:rsid w:val="00046C59"/>
    <w:rsid w:val="00051362"/>
    <w:rsid w:val="00051F45"/>
    <w:rsid w:val="00052953"/>
    <w:rsid w:val="0005341A"/>
    <w:rsid w:val="00056DEF"/>
    <w:rsid w:val="00056EDC"/>
    <w:rsid w:val="0006635A"/>
    <w:rsid w:val="000720BE"/>
    <w:rsid w:val="0007259C"/>
    <w:rsid w:val="00080202"/>
    <w:rsid w:val="00080DCD"/>
    <w:rsid w:val="00080E22"/>
    <w:rsid w:val="00082573"/>
    <w:rsid w:val="000840A3"/>
    <w:rsid w:val="00085062"/>
    <w:rsid w:val="00086A5F"/>
    <w:rsid w:val="000911EF"/>
    <w:rsid w:val="000962C5"/>
    <w:rsid w:val="00097865"/>
    <w:rsid w:val="000A4317"/>
    <w:rsid w:val="000A559C"/>
    <w:rsid w:val="000B2CA1"/>
    <w:rsid w:val="000D1F29"/>
    <w:rsid w:val="000D633D"/>
    <w:rsid w:val="000E342B"/>
    <w:rsid w:val="000E3ED2"/>
    <w:rsid w:val="000E5DD2"/>
    <w:rsid w:val="000F2958"/>
    <w:rsid w:val="000F3850"/>
    <w:rsid w:val="000F604F"/>
    <w:rsid w:val="00100992"/>
    <w:rsid w:val="00100A65"/>
    <w:rsid w:val="00104E7F"/>
    <w:rsid w:val="001137EC"/>
    <w:rsid w:val="001152F5"/>
    <w:rsid w:val="00117743"/>
    <w:rsid w:val="00117F5B"/>
    <w:rsid w:val="00132658"/>
    <w:rsid w:val="00132670"/>
    <w:rsid w:val="00150DC0"/>
    <w:rsid w:val="001529B2"/>
    <w:rsid w:val="00156CD4"/>
    <w:rsid w:val="0016153B"/>
    <w:rsid w:val="00162207"/>
    <w:rsid w:val="00164A3E"/>
    <w:rsid w:val="00166FF6"/>
    <w:rsid w:val="00176123"/>
    <w:rsid w:val="00181620"/>
    <w:rsid w:val="00187130"/>
    <w:rsid w:val="001957AD"/>
    <w:rsid w:val="00196F8E"/>
    <w:rsid w:val="001A2B7F"/>
    <w:rsid w:val="001A3AFD"/>
    <w:rsid w:val="001A496C"/>
    <w:rsid w:val="001A576A"/>
    <w:rsid w:val="001B28DA"/>
    <w:rsid w:val="001B2B6C"/>
    <w:rsid w:val="001D01C4"/>
    <w:rsid w:val="001D4F99"/>
    <w:rsid w:val="001D52B0"/>
    <w:rsid w:val="001D5A18"/>
    <w:rsid w:val="001D7CA4"/>
    <w:rsid w:val="001E057F"/>
    <w:rsid w:val="001E14EB"/>
    <w:rsid w:val="001F59E6"/>
    <w:rsid w:val="00203F1C"/>
    <w:rsid w:val="00206936"/>
    <w:rsid w:val="00206C6F"/>
    <w:rsid w:val="00206FBD"/>
    <w:rsid w:val="00207746"/>
    <w:rsid w:val="00230031"/>
    <w:rsid w:val="00235C01"/>
    <w:rsid w:val="00247343"/>
    <w:rsid w:val="00265C56"/>
    <w:rsid w:val="002716CD"/>
    <w:rsid w:val="00274D4B"/>
    <w:rsid w:val="002806F5"/>
    <w:rsid w:val="002812CA"/>
    <w:rsid w:val="00281577"/>
    <w:rsid w:val="002926BC"/>
    <w:rsid w:val="00293A72"/>
    <w:rsid w:val="002A0160"/>
    <w:rsid w:val="002A30C3"/>
    <w:rsid w:val="002A6F6A"/>
    <w:rsid w:val="002A7712"/>
    <w:rsid w:val="002B38F7"/>
    <w:rsid w:val="002B4F50"/>
    <w:rsid w:val="002B5591"/>
    <w:rsid w:val="002B6AA4"/>
    <w:rsid w:val="002C1FE9"/>
    <w:rsid w:val="002D3A57"/>
    <w:rsid w:val="002D561F"/>
    <w:rsid w:val="002D7D05"/>
    <w:rsid w:val="002E20C8"/>
    <w:rsid w:val="002E4290"/>
    <w:rsid w:val="002E66A6"/>
    <w:rsid w:val="002F0DB1"/>
    <w:rsid w:val="002F2885"/>
    <w:rsid w:val="002F45A1"/>
    <w:rsid w:val="0030203D"/>
    <w:rsid w:val="003037F9"/>
    <w:rsid w:val="0030583E"/>
    <w:rsid w:val="00307FE1"/>
    <w:rsid w:val="003164BA"/>
    <w:rsid w:val="00322349"/>
    <w:rsid w:val="003258E6"/>
    <w:rsid w:val="0033607F"/>
    <w:rsid w:val="00342283"/>
    <w:rsid w:val="00343A87"/>
    <w:rsid w:val="00344A36"/>
    <w:rsid w:val="003456F4"/>
    <w:rsid w:val="00347FB6"/>
    <w:rsid w:val="003504FD"/>
    <w:rsid w:val="00350881"/>
    <w:rsid w:val="00357D55"/>
    <w:rsid w:val="00363513"/>
    <w:rsid w:val="003657E5"/>
    <w:rsid w:val="0036589C"/>
    <w:rsid w:val="00371312"/>
    <w:rsid w:val="00371DC7"/>
    <w:rsid w:val="00377B21"/>
    <w:rsid w:val="00390CE3"/>
    <w:rsid w:val="00394876"/>
    <w:rsid w:val="00394AAF"/>
    <w:rsid w:val="00394CE5"/>
    <w:rsid w:val="003A38E4"/>
    <w:rsid w:val="003A6341"/>
    <w:rsid w:val="003B67FD"/>
    <w:rsid w:val="003B6A61"/>
    <w:rsid w:val="003D0F63"/>
    <w:rsid w:val="003D42C0"/>
    <w:rsid w:val="003D5B29"/>
    <w:rsid w:val="003D7818"/>
    <w:rsid w:val="003E2445"/>
    <w:rsid w:val="003E3BB2"/>
    <w:rsid w:val="003F5B58"/>
    <w:rsid w:val="0040222A"/>
    <w:rsid w:val="004047BC"/>
    <w:rsid w:val="004100F7"/>
    <w:rsid w:val="00414CB3"/>
    <w:rsid w:val="0041563D"/>
    <w:rsid w:val="00426E25"/>
    <w:rsid w:val="00427D9C"/>
    <w:rsid w:val="00427E7E"/>
    <w:rsid w:val="0043465D"/>
    <w:rsid w:val="00443B6E"/>
    <w:rsid w:val="0045420A"/>
    <w:rsid w:val="004554D4"/>
    <w:rsid w:val="00461744"/>
    <w:rsid w:val="00466185"/>
    <w:rsid w:val="00466303"/>
    <w:rsid w:val="004668A7"/>
    <w:rsid w:val="00466D96"/>
    <w:rsid w:val="00467747"/>
    <w:rsid w:val="00470017"/>
    <w:rsid w:val="0047105A"/>
    <w:rsid w:val="00473C98"/>
    <w:rsid w:val="00474965"/>
    <w:rsid w:val="00482DF8"/>
    <w:rsid w:val="004864DE"/>
    <w:rsid w:val="00494BE5"/>
    <w:rsid w:val="004A0EBA"/>
    <w:rsid w:val="004A2538"/>
    <w:rsid w:val="004A331E"/>
    <w:rsid w:val="004B0C15"/>
    <w:rsid w:val="004B35EA"/>
    <w:rsid w:val="004B69E4"/>
    <w:rsid w:val="004C6C39"/>
    <w:rsid w:val="004D075F"/>
    <w:rsid w:val="004D1B76"/>
    <w:rsid w:val="004D344E"/>
    <w:rsid w:val="004E019E"/>
    <w:rsid w:val="004E06EC"/>
    <w:rsid w:val="004E0A3F"/>
    <w:rsid w:val="004E2CB7"/>
    <w:rsid w:val="004E736B"/>
    <w:rsid w:val="004F016A"/>
    <w:rsid w:val="004F601E"/>
    <w:rsid w:val="00500F94"/>
    <w:rsid w:val="00502FB3"/>
    <w:rsid w:val="00503313"/>
    <w:rsid w:val="00503DE9"/>
    <w:rsid w:val="0050530C"/>
    <w:rsid w:val="00505DEA"/>
    <w:rsid w:val="00507782"/>
    <w:rsid w:val="00512A04"/>
    <w:rsid w:val="00520499"/>
    <w:rsid w:val="0052190F"/>
    <w:rsid w:val="005249F5"/>
    <w:rsid w:val="005260F7"/>
    <w:rsid w:val="00543BD1"/>
    <w:rsid w:val="00556113"/>
    <w:rsid w:val="00564C12"/>
    <w:rsid w:val="005654B8"/>
    <w:rsid w:val="005762CC"/>
    <w:rsid w:val="00582D3D"/>
    <w:rsid w:val="00590040"/>
    <w:rsid w:val="00595386"/>
    <w:rsid w:val="00597234"/>
    <w:rsid w:val="005A4AC0"/>
    <w:rsid w:val="005A5FDF"/>
    <w:rsid w:val="005B0FB7"/>
    <w:rsid w:val="005B122A"/>
    <w:rsid w:val="005B1FCB"/>
    <w:rsid w:val="005B5AC2"/>
    <w:rsid w:val="005C2833"/>
    <w:rsid w:val="005E144D"/>
    <w:rsid w:val="005E1500"/>
    <w:rsid w:val="005E3A43"/>
    <w:rsid w:val="005F0B17"/>
    <w:rsid w:val="005F3922"/>
    <w:rsid w:val="005F77C7"/>
    <w:rsid w:val="00620675"/>
    <w:rsid w:val="00622090"/>
    <w:rsid w:val="00622910"/>
    <w:rsid w:val="006254B6"/>
    <w:rsid w:val="00627FC8"/>
    <w:rsid w:val="006433C3"/>
    <w:rsid w:val="00650F5B"/>
    <w:rsid w:val="006670D7"/>
    <w:rsid w:val="006719EA"/>
    <w:rsid w:val="00671F13"/>
    <w:rsid w:val="0067400A"/>
    <w:rsid w:val="006847AD"/>
    <w:rsid w:val="0069114B"/>
    <w:rsid w:val="006944C1"/>
    <w:rsid w:val="006A756A"/>
    <w:rsid w:val="006D3037"/>
    <w:rsid w:val="006D66F7"/>
    <w:rsid w:val="00705C9D"/>
    <w:rsid w:val="00705F13"/>
    <w:rsid w:val="00714F1D"/>
    <w:rsid w:val="00715225"/>
    <w:rsid w:val="00720CC6"/>
    <w:rsid w:val="00722DDB"/>
    <w:rsid w:val="00724728"/>
    <w:rsid w:val="00724F98"/>
    <w:rsid w:val="00730B9B"/>
    <w:rsid w:val="007310DE"/>
    <w:rsid w:val="0073182E"/>
    <w:rsid w:val="007332FF"/>
    <w:rsid w:val="007408F5"/>
    <w:rsid w:val="00741EAE"/>
    <w:rsid w:val="00755248"/>
    <w:rsid w:val="0076190B"/>
    <w:rsid w:val="007622ED"/>
    <w:rsid w:val="0076355D"/>
    <w:rsid w:val="00763A2D"/>
    <w:rsid w:val="007676A4"/>
    <w:rsid w:val="00777795"/>
    <w:rsid w:val="00783A57"/>
    <w:rsid w:val="00784C92"/>
    <w:rsid w:val="007859CD"/>
    <w:rsid w:val="00785C24"/>
    <w:rsid w:val="007907E4"/>
    <w:rsid w:val="00796461"/>
    <w:rsid w:val="007A6A4F"/>
    <w:rsid w:val="007B03F5"/>
    <w:rsid w:val="007B56EC"/>
    <w:rsid w:val="007B5C09"/>
    <w:rsid w:val="007B5DA2"/>
    <w:rsid w:val="007C0966"/>
    <w:rsid w:val="007C19E7"/>
    <w:rsid w:val="007C5CFD"/>
    <w:rsid w:val="007C6D9F"/>
    <w:rsid w:val="007D4893"/>
    <w:rsid w:val="007E70CF"/>
    <w:rsid w:val="007E74A4"/>
    <w:rsid w:val="007F1B6F"/>
    <w:rsid w:val="007F263F"/>
    <w:rsid w:val="007F3CE9"/>
    <w:rsid w:val="008015A8"/>
    <w:rsid w:val="0080766E"/>
    <w:rsid w:val="00811169"/>
    <w:rsid w:val="00815297"/>
    <w:rsid w:val="008170DB"/>
    <w:rsid w:val="00817BA1"/>
    <w:rsid w:val="00823022"/>
    <w:rsid w:val="0082634E"/>
    <w:rsid w:val="008313C4"/>
    <w:rsid w:val="00835434"/>
    <w:rsid w:val="008358C0"/>
    <w:rsid w:val="00842838"/>
    <w:rsid w:val="00854EC1"/>
    <w:rsid w:val="00856F9B"/>
    <w:rsid w:val="0085797F"/>
    <w:rsid w:val="00861DC3"/>
    <w:rsid w:val="00867019"/>
    <w:rsid w:val="00872EF1"/>
    <w:rsid w:val="008735A9"/>
    <w:rsid w:val="00877BC5"/>
    <w:rsid w:val="00877D20"/>
    <w:rsid w:val="00881C48"/>
    <w:rsid w:val="00885B80"/>
    <w:rsid w:val="00885C30"/>
    <w:rsid w:val="00885E9B"/>
    <w:rsid w:val="00893C96"/>
    <w:rsid w:val="0089500A"/>
    <w:rsid w:val="00897C94"/>
    <w:rsid w:val="008A7C12"/>
    <w:rsid w:val="008B03CE"/>
    <w:rsid w:val="008B529E"/>
    <w:rsid w:val="008C17FB"/>
    <w:rsid w:val="008C70BB"/>
    <w:rsid w:val="008D1B00"/>
    <w:rsid w:val="008D57B8"/>
    <w:rsid w:val="008E03FC"/>
    <w:rsid w:val="008E510B"/>
    <w:rsid w:val="00902B13"/>
    <w:rsid w:val="00911941"/>
    <w:rsid w:val="0092024D"/>
    <w:rsid w:val="00925146"/>
    <w:rsid w:val="00925F0F"/>
    <w:rsid w:val="00932F6B"/>
    <w:rsid w:val="009468BC"/>
    <w:rsid w:val="00947FAE"/>
    <w:rsid w:val="009521C9"/>
    <w:rsid w:val="009616DF"/>
    <w:rsid w:val="0096542F"/>
    <w:rsid w:val="00965F6E"/>
    <w:rsid w:val="00967FA7"/>
    <w:rsid w:val="00971645"/>
    <w:rsid w:val="00977919"/>
    <w:rsid w:val="00983000"/>
    <w:rsid w:val="009870FA"/>
    <w:rsid w:val="009921C3"/>
    <w:rsid w:val="0099551D"/>
    <w:rsid w:val="0099599E"/>
    <w:rsid w:val="009A5897"/>
    <w:rsid w:val="009A5F24"/>
    <w:rsid w:val="009B0B3E"/>
    <w:rsid w:val="009B1913"/>
    <w:rsid w:val="009B6657"/>
    <w:rsid w:val="009B6966"/>
    <w:rsid w:val="009D0EB5"/>
    <w:rsid w:val="009D14F9"/>
    <w:rsid w:val="009D2B74"/>
    <w:rsid w:val="009D63FF"/>
    <w:rsid w:val="009E175D"/>
    <w:rsid w:val="009E3CC2"/>
    <w:rsid w:val="009F06BD"/>
    <w:rsid w:val="009F2A4D"/>
    <w:rsid w:val="00A00828"/>
    <w:rsid w:val="00A03290"/>
    <w:rsid w:val="00A0387E"/>
    <w:rsid w:val="00A05BFD"/>
    <w:rsid w:val="00A07490"/>
    <w:rsid w:val="00A10655"/>
    <w:rsid w:val="00A12B64"/>
    <w:rsid w:val="00A165E1"/>
    <w:rsid w:val="00A22C38"/>
    <w:rsid w:val="00A25193"/>
    <w:rsid w:val="00A26E80"/>
    <w:rsid w:val="00A30CC6"/>
    <w:rsid w:val="00A31AE8"/>
    <w:rsid w:val="00A332F6"/>
    <w:rsid w:val="00A3739D"/>
    <w:rsid w:val="00A37DDA"/>
    <w:rsid w:val="00A45005"/>
    <w:rsid w:val="00A719D6"/>
    <w:rsid w:val="00A75ACB"/>
    <w:rsid w:val="00A76790"/>
    <w:rsid w:val="00A925EC"/>
    <w:rsid w:val="00A929AA"/>
    <w:rsid w:val="00A92B6B"/>
    <w:rsid w:val="00A96CA7"/>
    <w:rsid w:val="00AA541E"/>
    <w:rsid w:val="00AA6683"/>
    <w:rsid w:val="00AB0456"/>
    <w:rsid w:val="00AD0DA4"/>
    <w:rsid w:val="00AD4169"/>
    <w:rsid w:val="00AE25C6"/>
    <w:rsid w:val="00AE306C"/>
    <w:rsid w:val="00AF28C1"/>
    <w:rsid w:val="00B02EF1"/>
    <w:rsid w:val="00B07C97"/>
    <w:rsid w:val="00B11C67"/>
    <w:rsid w:val="00B15754"/>
    <w:rsid w:val="00B2046E"/>
    <w:rsid w:val="00B20E8B"/>
    <w:rsid w:val="00B257E1"/>
    <w:rsid w:val="00B2599A"/>
    <w:rsid w:val="00B27AC4"/>
    <w:rsid w:val="00B343CC"/>
    <w:rsid w:val="00B368A4"/>
    <w:rsid w:val="00B5084A"/>
    <w:rsid w:val="00B606A1"/>
    <w:rsid w:val="00B614F7"/>
    <w:rsid w:val="00B61B26"/>
    <w:rsid w:val="00B65E6B"/>
    <w:rsid w:val="00B675B2"/>
    <w:rsid w:val="00B81261"/>
    <w:rsid w:val="00B8223E"/>
    <w:rsid w:val="00B832AE"/>
    <w:rsid w:val="00B86678"/>
    <w:rsid w:val="00B92F9B"/>
    <w:rsid w:val="00B941B3"/>
    <w:rsid w:val="00B96513"/>
    <w:rsid w:val="00BA1D47"/>
    <w:rsid w:val="00BA66F0"/>
    <w:rsid w:val="00BB2239"/>
    <w:rsid w:val="00BB2AE7"/>
    <w:rsid w:val="00BB4EA4"/>
    <w:rsid w:val="00BB6464"/>
    <w:rsid w:val="00BC1BB8"/>
    <w:rsid w:val="00BD7FE1"/>
    <w:rsid w:val="00BE37CA"/>
    <w:rsid w:val="00BE6144"/>
    <w:rsid w:val="00BE635A"/>
    <w:rsid w:val="00BF17E9"/>
    <w:rsid w:val="00BF2ABB"/>
    <w:rsid w:val="00BF5099"/>
    <w:rsid w:val="00C10F10"/>
    <w:rsid w:val="00C1352B"/>
    <w:rsid w:val="00C15D4D"/>
    <w:rsid w:val="00C175DC"/>
    <w:rsid w:val="00C30171"/>
    <w:rsid w:val="00C309D8"/>
    <w:rsid w:val="00C43519"/>
    <w:rsid w:val="00C45263"/>
    <w:rsid w:val="00C472AC"/>
    <w:rsid w:val="00C51537"/>
    <w:rsid w:val="00C52BC3"/>
    <w:rsid w:val="00C61AFA"/>
    <w:rsid w:val="00C61D64"/>
    <w:rsid w:val="00C62099"/>
    <w:rsid w:val="00C64EA3"/>
    <w:rsid w:val="00C72867"/>
    <w:rsid w:val="00C75E81"/>
    <w:rsid w:val="00C86609"/>
    <w:rsid w:val="00C92B4C"/>
    <w:rsid w:val="00C954F6"/>
    <w:rsid w:val="00CA36A0"/>
    <w:rsid w:val="00CA6BC5"/>
    <w:rsid w:val="00CC571B"/>
    <w:rsid w:val="00CC61CD"/>
    <w:rsid w:val="00CC6C02"/>
    <w:rsid w:val="00CC737B"/>
    <w:rsid w:val="00CD5011"/>
    <w:rsid w:val="00CE640F"/>
    <w:rsid w:val="00CE76BC"/>
    <w:rsid w:val="00CF540E"/>
    <w:rsid w:val="00D02F07"/>
    <w:rsid w:val="00D15D88"/>
    <w:rsid w:val="00D27EBE"/>
    <w:rsid w:val="00D36A49"/>
    <w:rsid w:val="00D47397"/>
    <w:rsid w:val="00D517C6"/>
    <w:rsid w:val="00D71D84"/>
    <w:rsid w:val="00D72464"/>
    <w:rsid w:val="00D72A57"/>
    <w:rsid w:val="00D768EB"/>
    <w:rsid w:val="00D81E17"/>
    <w:rsid w:val="00D82D1E"/>
    <w:rsid w:val="00D832D9"/>
    <w:rsid w:val="00D90F00"/>
    <w:rsid w:val="00D975C0"/>
    <w:rsid w:val="00DA5285"/>
    <w:rsid w:val="00DB191D"/>
    <w:rsid w:val="00DB4F91"/>
    <w:rsid w:val="00DB6D0A"/>
    <w:rsid w:val="00DC06BE"/>
    <w:rsid w:val="00DC1F0F"/>
    <w:rsid w:val="00DC3117"/>
    <w:rsid w:val="00DC5DD9"/>
    <w:rsid w:val="00DC6D2D"/>
    <w:rsid w:val="00DD4E59"/>
    <w:rsid w:val="00DE33B5"/>
    <w:rsid w:val="00DE5E18"/>
    <w:rsid w:val="00DF0487"/>
    <w:rsid w:val="00DF5EA4"/>
    <w:rsid w:val="00E02681"/>
    <w:rsid w:val="00E02792"/>
    <w:rsid w:val="00E034D8"/>
    <w:rsid w:val="00E04CC0"/>
    <w:rsid w:val="00E15816"/>
    <w:rsid w:val="00E160D5"/>
    <w:rsid w:val="00E239FF"/>
    <w:rsid w:val="00E27D7B"/>
    <w:rsid w:val="00E30556"/>
    <w:rsid w:val="00E30981"/>
    <w:rsid w:val="00E33136"/>
    <w:rsid w:val="00E34D7C"/>
    <w:rsid w:val="00E3723D"/>
    <w:rsid w:val="00E44C89"/>
    <w:rsid w:val="00E457A6"/>
    <w:rsid w:val="00E46203"/>
    <w:rsid w:val="00E61BA2"/>
    <w:rsid w:val="00E63864"/>
    <w:rsid w:val="00E6403F"/>
    <w:rsid w:val="00E75451"/>
    <w:rsid w:val="00E770C4"/>
    <w:rsid w:val="00E84C5A"/>
    <w:rsid w:val="00E861DB"/>
    <w:rsid w:val="00E908F1"/>
    <w:rsid w:val="00E93406"/>
    <w:rsid w:val="00E956C5"/>
    <w:rsid w:val="00E95C39"/>
    <w:rsid w:val="00EA2C39"/>
    <w:rsid w:val="00EB0A3C"/>
    <w:rsid w:val="00EB0A96"/>
    <w:rsid w:val="00EB77F9"/>
    <w:rsid w:val="00EC5769"/>
    <w:rsid w:val="00EC7D00"/>
    <w:rsid w:val="00ED0304"/>
    <w:rsid w:val="00ED5B7B"/>
    <w:rsid w:val="00EE38FA"/>
    <w:rsid w:val="00EE3E2C"/>
    <w:rsid w:val="00EE5D23"/>
    <w:rsid w:val="00EE750D"/>
    <w:rsid w:val="00EF3CA4"/>
    <w:rsid w:val="00EF7859"/>
    <w:rsid w:val="00F014DA"/>
    <w:rsid w:val="00F02591"/>
    <w:rsid w:val="00F41FD4"/>
    <w:rsid w:val="00F5696E"/>
    <w:rsid w:val="00F60EFF"/>
    <w:rsid w:val="00F67D2D"/>
    <w:rsid w:val="00F858F2"/>
    <w:rsid w:val="00F860CC"/>
    <w:rsid w:val="00F94398"/>
    <w:rsid w:val="00FB2B56"/>
    <w:rsid w:val="00FB35DB"/>
    <w:rsid w:val="00FB55D5"/>
    <w:rsid w:val="00FC12BF"/>
    <w:rsid w:val="00FC2C60"/>
    <w:rsid w:val="00FD3E6F"/>
    <w:rsid w:val="00FD51B9"/>
    <w:rsid w:val="00FD5849"/>
    <w:rsid w:val="00FE2A39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34CF05A"/>
  <w15:docId w15:val="{EF9D0483-1596-4C2A-9D1D-8A4EB8F1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8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2ED"/>
    <w:rPr>
      <w:rFonts w:ascii="Lato" w:hAnsi="Lato"/>
    </w:rPr>
  </w:style>
  <w:style w:type="paragraph" w:styleId="Heading1">
    <w:name w:val="heading 1"/>
    <w:basedOn w:val="Normal"/>
    <w:next w:val="Normal"/>
    <w:link w:val="Heading1Char"/>
    <w:uiPriority w:val="2"/>
    <w:qFormat/>
    <w:rsid w:val="00D15D88"/>
    <w:pPr>
      <w:keepNext/>
      <w:keepLines/>
      <w:spacing w:before="240"/>
      <w:outlineLvl w:val="0"/>
    </w:pPr>
    <w:rPr>
      <w:rFonts w:ascii="Lato Semibold" w:eastAsia="Times New Roman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E46203"/>
    <w:pPr>
      <w:keepNext/>
      <w:keepLines/>
      <w:spacing w:before="240"/>
      <w:outlineLvl w:val="1"/>
    </w:pPr>
    <w:rPr>
      <w:rFonts w:ascii="Lato Semibold" w:eastAsia="Times New Roman" w:hAnsi="Lato Semibold"/>
      <w:color w:val="454347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6203"/>
    <w:pPr>
      <w:keepNext/>
      <w:keepLines/>
      <w:spacing w:before="240"/>
      <w:outlineLvl w:val="2"/>
    </w:pPr>
    <w:rPr>
      <w:rFonts w:ascii="Lato Semibold" w:hAnsi="Lato Semibold" w:cs="Arial"/>
      <w:color w:val="1F1F5F" w:themeColor="text1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2"/>
    <w:qFormat/>
    <w:rsid w:val="00E46203"/>
    <w:pPr>
      <w:keepNext/>
      <w:keepLines/>
      <w:spacing w:before="240"/>
      <w:outlineLvl w:val="3"/>
    </w:pPr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2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2"/>
    <w:rsid w:val="00D15D88"/>
    <w:rPr>
      <w:rFonts w:ascii="Lato Semibold" w:eastAsia="Times New Roman" w:hAnsi="Lato Semibold"/>
      <w:color w:val="1F1F5F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sid w:val="00E46203"/>
    <w:rPr>
      <w:rFonts w:ascii="Lato Semibold" w:eastAsia="Times New Roman" w:hAnsi="Lato Semibold"/>
      <w:color w:val="454347"/>
      <w:sz w:val="32"/>
      <w:szCs w:val="28"/>
    </w:rPr>
  </w:style>
  <w:style w:type="paragraph" w:styleId="Title">
    <w:name w:val="Title"/>
    <w:basedOn w:val="Normal"/>
    <w:next w:val="Normal"/>
    <w:link w:val="TitleChar"/>
    <w:rsid w:val="00E908F1"/>
    <w:rPr>
      <w:rFonts w:ascii="Lato Semibold" w:eastAsia="Times New Roman" w:hAnsi="Lato Semibold"/>
      <w:bCs/>
      <w:color w:val="1F1F5F"/>
      <w:kern w:val="32"/>
      <w:sz w:val="64"/>
      <w:szCs w:val="64"/>
    </w:rPr>
  </w:style>
  <w:style w:type="character" w:customStyle="1" w:styleId="TitleChar">
    <w:name w:val="Title Char"/>
    <w:basedOn w:val="DefaultParagraphFont"/>
    <w:link w:val="Title"/>
    <w:rsid w:val="00E908F1"/>
    <w:rPr>
      <w:rFonts w:ascii="Lato Semibold" w:eastAsia="Times New Roman" w:hAnsi="Lato Semibold"/>
      <w:bCs/>
      <w:color w:val="1F1F5F"/>
      <w:kern w:val="32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E46203"/>
    <w:rPr>
      <w:rFonts w:ascii="Lato Semibold" w:hAnsi="Lato Semibold" w:cs="Arial"/>
      <w:color w:val="1F1F5F" w:themeColor="text1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Page header"/>
    <w:basedOn w:val="Normal"/>
    <w:next w:val="Normal"/>
    <w:link w:val="HeaderChar"/>
    <w:uiPriority w:val="8"/>
    <w:rsid w:val="00162207"/>
    <w:pPr>
      <w:tabs>
        <w:tab w:val="right" w:pos="9638"/>
      </w:tabs>
      <w:spacing w:after="600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162207"/>
    <w:rPr>
      <w:rFonts w:ascii="Lato" w:hAnsi="Lato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unhideWhenUsed/>
    <w:rsid w:val="00F41FD4"/>
    <w:pPr>
      <w:numPr>
        <w:ilvl w:val="1"/>
      </w:numPr>
      <w:spacing w:after="160"/>
    </w:pPr>
    <w:rPr>
      <w:rFonts w:eastAsia="Times New Roman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2"/>
    <w:rsid w:val="00E46203"/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semiHidden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sid w:val="00EE750D"/>
    <w:rPr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EE750D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EE750D"/>
    <w:rPr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EE750D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EE750D"/>
    <w:rPr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8"/>
    <w:unhideWhenUsed/>
    <w:rsid w:val="002F0DB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TGtable">
    <w:name w:val="NTG table"/>
    <w:basedOn w:val="TableGrid"/>
    <w:uiPriority w:val="99"/>
    <w:rsid w:val="00965F6E"/>
    <w:pPr>
      <w:spacing w:before="40" w:after="40"/>
    </w:pPr>
    <w:rPr>
      <w:rFonts w:ascii="Lato" w:hAnsi="Lato"/>
      <w:szCs w:val="20"/>
      <w:lang w:eastAsia="en-AU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4" w:space="0" w:color="1F1F5F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cPr>
        <w:shd w:val="clear" w:color="auto" w:fill="1F1F5F" w:themeFill="text1"/>
      </w:tcPr>
    </w:tblStylePr>
    <w:tblStylePr w:type="lastRow">
      <w:rPr>
        <w:rFonts w:ascii="Arial" w:hAnsi="Arial"/>
        <w:b/>
        <w:color w:val="auto"/>
        <w:sz w:val="22"/>
      </w:rPr>
      <w:tblPr/>
      <w:tcPr>
        <w:tcBorders>
          <w:top w:val="single" w:sz="4" w:space="0" w:color="1F1F5F" w:themeColor="text1"/>
          <w:left w:val="single" w:sz="4" w:space="0" w:color="1F1F5F" w:themeColor="text1"/>
          <w:bottom w:val="single" w:sz="4" w:space="0" w:color="1F1F5F" w:themeColor="text1"/>
          <w:right w:val="single" w:sz="4" w:space="0" w:color="1F1F5F" w:themeColor="text1"/>
        </w:tcBorders>
        <w:shd w:val="clear" w:color="auto" w:fill="auto"/>
      </w:tc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Lato" w:hAnsi="Lato"/>
        <w:color w:val="auto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  <w:tblPr/>
      <w:tcPr>
        <w:shd w:val="clear" w:color="auto" w:fill="F2F2F2" w:themeFill="background1" w:themeFillShade="F2"/>
      </w:tc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paragraph" w:styleId="Caption">
    <w:name w:val="caption"/>
    <w:basedOn w:val="Normal"/>
    <w:next w:val="Normal"/>
    <w:uiPriority w:val="8"/>
    <w:rsid w:val="00132670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7622ED"/>
    <w:rPr>
      <w:sz w:val="19"/>
    </w:rPr>
  </w:style>
  <w:style w:type="paragraph" w:customStyle="1" w:styleId="Hidden">
    <w:name w:val="Hidden"/>
    <w:basedOn w:val="Normal"/>
    <w:uiPriority w:val="9"/>
    <w:rsid w:val="00A332F6"/>
    <w:pPr>
      <w:spacing w:after="0"/>
    </w:pPr>
    <w:rPr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  <w:style w:type="paragraph" w:customStyle="1" w:styleId="Yourssincerely">
    <w:name w:val="Yours sincerely"/>
    <w:basedOn w:val="Normal"/>
    <w:uiPriority w:val="4"/>
    <w:rsid w:val="00B368A4"/>
    <w:pPr>
      <w:spacing w:before="600" w:after="1200"/>
    </w:pPr>
    <w:rPr>
      <w:rFonts w:eastAsia="Times New Roman"/>
      <w:szCs w:val="20"/>
    </w:rPr>
  </w:style>
  <w:style w:type="paragraph" w:customStyle="1" w:styleId="DearSirMadam">
    <w:name w:val="Dear Sir/Madam"/>
    <w:basedOn w:val="Normal"/>
    <w:rsid w:val="00AB0456"/>
    <w:pPr>
      <w:spacing w:before="1000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name.surname@nt.gov.au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4h\AppData\Local\Packages\Microsoft.MicrosoftEdge_8wekyb3d8bbwe\TempState\Downloads\ntg-letter-template_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B84F14E6224E89ABDA88E34B1B1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100D1-50A8-439E-9AA4-B81EED54198B}"/>
      </w:docPartPr>
      <w:docPartBody>
        <w:p w:rsidR="00F95C5B" w:rsidRDefault="00F95C5B">
          <w:pPr>
            <w:pStyle w:val="8DB84F14E6224E89ABDA88E34B1B1F35"/>
          </w:pPr>
          <w:r w:rsidRPr="00FB35DB">
            <w:t>&lt;Date Month Year&gt;</w:t>
          </w:r>
        </w:p>
      </w:docPartBody>
    </w:docPart>
    <w:docPart>
      <w:docPartPr>
        <w:name w:val="855D6AFDD95B46678A973B6DE5425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91B9E-D7F8-4671-B374-B5A367BAE655}"/>
      </w:docPartPr>
      <w:docPartBody>
        <w:p w:rsidR="00F95C5B" w:rsidRDefault="00F95C5B">
          <w:pPr>
            <w:pStyle w:val="855D6AFDD95B46678A973B6DE5425FB6"/>
          </w:pPr>
          <w:r w:rsidRPr="00025E4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Calibri"/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5B"/>
    <w:rsid w:val="00F9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B84F14E6224E89ABDA88E34B1B1F35">
    <w:name w:val="8DB84F14E6224E89ABDA88E34B1B1F3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55D6AFDD95B46678A973B6DE5425FB6">
    <w:name w:val="855D6AFDD95B46678A973B6DE5425F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CB6015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07034D-A619-48BE-B96C-1D296EC6E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ntg-letter-template_0.dotx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 of letter</vt:lpstr>
    </vt:vector>
  </TitlesOfParts>
  <Company>agency name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approval of records disposal schedule (name)</dc:title>
  <dc:creator>Northern Territory Government</dc:creator>
  <cp:lastModifiedBy>Fiona Easton</cp:lastModifiedBy>
  <cp:revision>2</cp:revision>
  <cp:lastPrinted>2019-07-29T01:45:00Z</cp:lastPrinted>
  <dcterms:created xsi:type="dcterms:W3CDTF">2019-10-21T04:30:00Z</dcterms:created>
  <dcterms:modified xsi:type="dcterms:W3CDTF">2019-10-21T04:30:00Z</dcterms:modified>
</cp:coreProperties>
</file>