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4E4" w:rsidRPr="00F71DE7" w:rsidRDefault="00E664E4" w:rsidP="00E664E4">
      <w:pPr>
        <w:pStyle w:val="Heading1"/>
        <w:rPr>
          <w:lang w:eastAsia="en-AU"/>
        </w:rPr>
      </w:pPr>
      <w:r w:rsidRPr="00F71DE7">
        <w:rPr>
          <w:lang w:eastAsia="en-AU"/>
        </w:rPr>
        <w:t>Disposal Schedule for Records of the [Function and Agency]</w:t>
      </w:r>
    </w:p>
    <w:p w:rsidR="00E664E4" w:rsidRPr="00F71DE7" w:rsidRDefault="0057427B" w:rsidP="00E664E4">
      <w:pPr>
        <w:pStyle w:val="Heading2"/>
        <w:rPr>
          <w:lang w:eastAsia="en-AU"/>
        </w:rPr>
      </w:pPr>
      <w:r>
        <w:rPr>
          <w:lang w:eastAsia="en-AU"/>
        </w:rPr>
        <w:t>Disposal Schedule No 202</w:t>
      </w:r>
      <w:r w:rsidR="00621832">
        <w:rPr>
          <w:lang w:eastAsia="en-AU"/>
        </w:rPr>
        <w:t>1</w:t>
      </w:r>
      <w:r w:rsidR="00E664E4" w:rsidRPr="00F71DE7">
        <w:rPr>
          <w:lang w:eastAsia="en-AU"/>
        </w:rPr>
        <w:t>/</w:t>
      </w:r>
    </w:p>
    <w:tbl>
      <w:tblPr>
        <w:tblStyle w:val="NTGtable"/>
        <w:tblW w:w="10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Approval section of disposal schedule authority form."/>
      </w:tblPr>
      <w:tblGrid>
        <w:gridCol w:w="4390"/>
        <w:gridCol w:w="3686"/>
        <w:gridCol w:w="850"/>
        <w:gridCol w:w="1524"/>
      </w:tblGrid>
      <w:tr w:rsidR="00E664E4" w:rsidRPr="00E664E4" w:rsidTr="00D75F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450" w:type="dxa"/>
            <w:gridSpan w:val="4"/>
            <w:shd w:val="clear" w:color="auto" w:fill="auto"/>
          </w:tcPr>
          <w:p w:rsidR="00E664E4" w:rsidRPr="00E664E4" w:rsidRDefault="00E664E4" w:rsidP="00E664E4">
            <w:pPr>
              <w:spacing w:before="120" w:after="120"/>
              <w:rPr>
                <w:rFonts w:ascii="Lato" w:hAnsi="Lato"/>
                <w:b w:val="0"/>
                <w:sz w:val="24"/>
                <w:szCs w:val="24"/>
              </w:rPr>
            </w:pPr>
            <w:bookmarkStart w:id="0" w:name="_GoBack" w:colFirst="0" w:colLast="1"/>
            <w:r w:rsidRPr="00E664E4">
              <w:rPr>
                <w:rFonts w:ascii="Lato" w:hAnsi="Lato"/>
                <w:b w:val="0"/>
                <w:sz w:val="24"/>
                <w:szCs w:val="24"/>
              </w:rPr>
              <w:t>Authority is hereby granted for disposal of records in accordance with the provisions specified in this schedule.</w:t>
            </w:r>
          </w:p>
        </w:tc>
      </w:tr>
      <w:bookmarkEnd w:id="0"/>
      <w:tr w:rsidR="00E664E4" w:rsidRPr="00E664E4" w:rsidTr="00E66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bottom"/>
          </w:tcPr>
          <w:p w:rsidR="00E664E4" w:rsidRPr="00E664E4" w:rsidRDefault="00E664E4" w:rsidP="00E664E4">
            <w:pPr>
              <w:spacing w:after="120"/>
              <w:rPr>
                <w:rFonts w:ascii="Lato" w:eastAsia="Times New Roman" w:hAnsi="Lato"/>
              </w:rPr>
            </w:pPr>
            <w:r>
              <w:rPr>
                <w:rFonts w:ascii="Lato" w:eastAsia="Times New Roman" w:hAnsi="Lato"/>
              </w:rPr>
              <w:t>CE n</w:t>
            </w:r>
            <w:r w:rsidRPr="00E664E4">
              <w:rPr>
                <w:rFonts w:ascii="Lato" w:eastAsia="Times New Roman" w:hAnsi="Lato"/>
              </w:rPr>
              <w:t>ame</w:t>
            </w:r>
            <w:r>
              <w:rPr>
                <w:rFonts w:ascii="Lato" w:eastAsia="Times New Roman" w:hAnsi="Lato"/>
              </w:rPr>
              <w:t>:</w:t>
            </w:r>
            <w:r w:rsidRPr="00E664E4">
              <w:rPr>
                <w:rFonts w:ascii="Lato" w:eastAsia="Times New Roman" w:hAnsi="Lato"/>
              </w:rPr>
              <w:br/>
              <w:t>[Agency]</w:t>
            </w:r>
          </w:p>
        </w:tc>
        <w:tc>
          <w:tcPr>
            <w:tcW w:w="3686" w:type="dxa"/>
            <w:tcBorders>
              <w:bottom w:val="single" w:sz="4" w:space="0" w:color="1F1F5F" w:themeColor="text1"/>
            </w:tcBorders>
            <w:vAlign w:val="bottom"/>
          </w:tcPr>
          <w:p w:rsidR="00E664E4" w:rsidRPr="00E664E4" w:rsidRDefault="00E664E4" w:rsidP="00E664E4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/>
              </w:rPr>
            </w:pPr>
          </w:p>
        </w:tc>
        <w:tc>
          <w:tcPr>
            <w:tcW w:w="850" w:type="dxa"/>
            <w:vAlign w:val="bottom"/>
          </w:tcPr>
          <w:p w:rsidR="00E664E4" w:rsidRPr="00E664E4" w:rsidRDefault="00E664E4" w:rsidP="00E664E4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/>
              </w:rPr>
            </w:pPr>
            <w:r w:rsidRPr="00E664E4">
              <w:rPr>
                <w:rFonts w:ascii="Lato" w:eastAsia="Times New Roman" w:hAnsi="Lato"/>
              </w:rPr>
              <w:t>Dated</w:t>
            </w:r>
          </w:p>
        </w:tc>
        <w:tc>
          <w:tcPr>
            <w:tcW w:w="1524" w:type="dxa"/>
            <w:tcBorders>
              <w:bottom w:val="single" w:sz="4" w:space="0" w:color="1F1F5F" w:themeColor="text1"/>
            </w:tcBorders>
            <w:vAlign w:val="bottom"/>
          </w:tcPr>
          <w:p w:rsidR="00E664E4" w:rsidRPr="00E664E4" w:rsidRDefault="00E664E4" w:rsidP="00E664E4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/>
              </w:rPr>
            </w:pPr>
          </w:p>
        </w:tc>
      </w:tr>
      <w:tr w:rsidR="00E664E4" w:rsidRPr="00E664E4" w:rsidTr="00E664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auto"/>
            <w:vAlign w:val="bottom"/>
          </w:tcPr>
          <w:p w:rsidR="00E664E4" w:rsidRPr="00E664E4" w:rsidRDefault="00411278" w:rsidP="007F1C7C">
            <w:pPr>
              <w:spacing w:after="120"/>
              <w:rPr>
                <w:rFonts w:ascii="Lato" w:eastAsia="Times New Roman" w:hAnsi="Lato"/>
              </w:rPr>
            </w:pPr>
            <w:r>
              <w:rPr>
                <w:rFonts w:ascii="Lato" w:eastAsia="Times New Roman" w:hAnsi="Lato"/>
              </w:rPr>
              <w:t>Garey Neenan</w:t>
            </w:r>
            <w:r w:rsidR="00E664E4" w:rsidRPr="00E664E4">
              <w:rPr>
                <w:rFonts w:ascii="Lato" w:eastAsia="Times New Roman" w:hAnsi="Lato"/>
              </w:rPr>
              <w:br/>
              <w:t>Director</w:t>
            </w:r>
            <w:r w:rsidR="007F1C7C">
              <w:rPr>
                <w:rFonts w:ascii="Lato" w:eastAsia="Times New Roman" w:hAnsi="Lato"/>
              </w:rPr>
              <w:br/>
            </w:r>
            <w:r w:rsidR="00E664E4" w:rsidRPr="00E664E4">
              <w:rPr>
                <w:rFonts w:ascii="Lato" w:eastAsia="Times New Roman" w:hAnsi="Lato"/>
              </w:rPr>
              <w:t>Digital Policy</w:t>
            </w:r>
            <w:r>
              <w:rPr>
                <w:rFonts w:ascii="Lato" w:eastAsia="Times New Roman" w:hAnsi="Lato"/>
              </w:rPr>
              <w:t xml:space="preserve"> and Data Strategy</w:t>
            </w:r>
            <w:r w:rsidR="00E664E4" w:rsidRPr="00E664E4">
              <w:rPr>
                <w:rFonts w:ascii="Lato" w:eastAsia="Times New Roman" w:hAnsi="Lato"/>
              </w:rPr>
              <w:t>, Department of Corporate and Information Services (the Records Service)</w:t>
            </w:r>
          </w:p>
        </w:tc>
        <w:tc>
          <w:tcPr>
            <w:tcW w:w="3686" w:type="dxa"/>
            <w:tcBorders>
              <w:top w:val="single" w:sz="4" w:space="0" w:color="1F1F5F" w:themeColor="text1"/>
              <w:bottom w:val="single" w:sz="4" w:space="0" w:color="1F1F5F" w:themeColor="text1"/>
            </w:tcBorders>
            <w:shd w:val="clear" w:color="auto" w:fill="auto"/>
            <w:vAlign w:val="bottom"/>
          </w:tcPr>
          <w:p w:rsidR="00E664E4" w:rsidRPr="00E664E4" w:rsidRDefault="00E664E4" w:rsidP="00E664E4">
            <w:pPr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ato" w:eastAsia="Times New Roman" w:hAnsi="Lato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664E4" w:rsidRPr="00E664E4" w:rsidRDefault="00E664E4" w:rsidP="00E664E4">
            <w:pPr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ato" w:eastAsia="Times New Roman" w:hAnsi="Lato"/>
              </w:rPr>
            </w:pPr>
            <w:r w:rsidRPr="00E664E4">
              <w:rPr>
                <w:rFonts w:ascii="Lato" w:eastAsia="Times New Roman" w:hAnsi="Lato"/>
              </w:rPr>
              <w:t>Dated</w:t>
            </w:r>
          </w:p>
        </w:tc>
        <w:tc>
          <w:tcPr>
            <w:tcW w:w="1524" w:type="dxa"/>
            <w:tcBorders>
              <w:top w:val="single" w:sz="4" w:space="0" w:color="1F1F5F" w:themeColor="text1"/>
              <w:bottom w:val="single" w:sz="4" w:space="0" w:color="1F1F5F" w:themeColor="text1"/>
            </w:tcBorders>
            <w:shd w:val="clear" w:color="auto" w:fill="auto"/>
            <w:vAlign w:val="bottom"/>
          </w:tcPr>
          <w:p w:rsidR="00E664E4" w:rsidRPr="00E664E4" w:rsidRDefault="00E664E4" w:rsidP="00E664E4">
            <w:pPr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ato" w:eastAsia="Times New Roman" w:hAnsi="Lato"/>
              </w:rPr>
            </w:pPr>
          </w:p>
        </w:tc>
      </w:tr>
      <w:tr w:rsidR="00E664E4" w:rsidRPr="00E664E4" w:rsidTr="00E66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bottom"/>
          </w:tcPr>
          <w:p w:rsidR="00E664E4" w:rsidRPr="00E664E4" w:rsidRDefault="002E77EC" w:rsidP="002E77EC">
            <w:pPr>
              <w:spacing w:after="120"/>
              <w:rPr>
                <w:rFonts w:ascii="Lato" w:eastAsia="Times New Roman" w:hAnsi="Lato"/>
              </w:rPr>
            </w:pPr>
            <w:r>
              <w:rPr>
                <w:rFonts w:ascii="Lato" w:eastAsia="Times New Roman" w:hAnsi="Lato"/>
              </w:rPr>
              <w:t>Patrick Gregory</w:t>
            </w:r>
            <w:r w:rsidR="00E664E4" w:rsidRPr="00E664E4">
              <w:rPr>
                <w:rFonts w:ascii="Lato" w:eastAsia="Times New Roman" w:hAnsi="Lato"/>
              </w:rPr>
              <w:br/>
            </w:r>
            <w:r>
              <w:rPr>
                <w:rFonts w:ascii="Lato" w:eastAsia="Times New Roman" w:hAnsi="Lato"/>
              </w:rPr>
              <w:t xml:space="preserve">Senior </w:t>
            </w:r>
            <w:r w:rsidR="00E664E4" w:rsidRPr="00E664E4">
              <w:rPr>
                <w:rFonts w:ascii="Lato" w:eastAsia="Times New Roman" w:hAnsi="Lato"/>
              </w:rPr>
              <w:t>Director</w:t>
            </w:r>
            <w:r w:rsidR="00E664E4" w:rsidRPr="00E664E4">
              <w:rPr>
                <w:rFonts w:ascii="Lato" w:eastAsia="Times New Roman" w:hAnsi="Lato"/>
              </w:rPr>
              <w:br/>
            </w:r>
            <w:r>
              <w:rPr>
                <w:rFonts w:ascii="Lato" w:eastAsia="Times New Roman" w:hAnsi="Lato"/>
              </w:rPr>
              <w:t>Library &amp;</w:t>
            </w:r>
            <w:r w:rsidR="00E664E4" w:rsidRPr="00E664E4">
              <w:rPr>
                <w:rFonts w:ascii="Lato" w:eastAsia="Times New Roman" w:hAnsi="Lato"/>
              </w:rPr>
              <w:t xml:space="preserve"> Archives </w:t>
            </w:r>
            <w:r>
              <w:rPr>
                <w:rFonts w:ascii="Lato" w:eastAsia="Times New Roman" w:hAnsi="Lato"/>
              </w:rPr>
              <w:t>NT</w:t>
            </w:r>
            <w:r w:rsidR="00E664E4" w:rsidRPr="00E664E4">
              <w:rPr>
                <w:rFonts w:ascii="Lato" w:eastAsia="Times New Roman" w:hAnsi="Lato"/>
              </w:rPr>
              <w:t xml:space="preserve"> (the Archives Service)</w:t>
            </w:r>
          </w:p>
        </w:tc>
        <w:tc>
          <w:tcPr>
            <w:tcW w:w="3686" w:type="dxa"/>
            <w:tcBorders>
              <w:top w:val="single" w:sz="4" w:space="0" w:color="1F1F5F" w:themeColor="text1"/>
              <w:bottom w:val="single" w:sz="4" w:space="0" w:color="1F1F5F" w:themeColor="text1"/>
            </w:tcBorders>
            <w:vAlign w:val="bottom"/>
          </w:tcPr>
          <w:p w:rsidR="00E664E4" w:rsidRPr="00E664E4" w:rsidRDefault="00E664E4" w:rsidP="00E664E4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/>
              </w:rPr>
            </w:pPr>
          </w:p>
        </w:tc>
        <w:tc>
          <w:tcPr>
            <w:tcW w:w="850" w:type="dxa"/>
            <w:vAlign w:val="bottom"/>
          </w:tcPr>
          <w:p w:rsidR="00E664E4" w:rsidRPr="00E664E4" w:rsidRDefault="00E664E4" w:rsidP="00E664E4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/>
              </w:rPr>
            </w:pPr>
            <w:r w:rsidRPr="00E664E4">
              <w:rPr>
                <w:rFonts w:ascii="Lato" w:eastAsia="Times New Roman" w:hAnsi="Lato"/>
              </w:rPr>
              <w:t>Dated</w:t>
            </w:r>
          </w:p>
        </w:tc>
        <w:tc>
          <w:tcPr>
            <w:tcW w:w="1524" w:type="dxa"/>
            <w:tcBorders>
              <w:top w:val="single" w:sz="4" w:space="0" w:color="1F1F5F" w:themeColor="text1"/>
              <w:bottom w:val="single" w:sz="4" w:space="0" w:color="1F1F5F" w:themeColor="text1"/>
            </w:tcBorders>
            <w:vAlign w:val="bottom"/>
          </w:tcPr>
          <w:p w:rsidR="00E664E4" w:rsidRPr="00E664E4" w:rsidRDefault="00E664E4" w:rsidP="00E664E4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/>
              </w:rPr>
            </w:pPr>
          </w:p>
        </w:tc>
      </w:tr>
    </w:tbl>
    <w:p w:rsidR="00E664E4" w:rsidRPr="00F71DE7" w:rsidRDefault="00E664E4" w:rsidP="00E664E4"/>
    <w:sectPr w:rsidR="00E664E4" w:rsidRPr="00F71DE7" w:rsidSect="00A567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94" w:right="794" w:bottom="794" w:left="794" w:header="79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D9A" w:rsidRDefault="00D92D9A" w:rsidP="007332FF">
      <w:r>
        <w:separator/>
      </w:r>
    </w:p>
  </w:endnote>
  <w:endnote w:type="continuationSeparator" w:id="0">
    <w:p w:rsidR="00D92D9A" w:rsidRDefault="00D92D9A" w:rsidP="0073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C7E" w:rsidRDefault="00797C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000" w:rsidRDefault="00983000" w:rsidP="00450636">
    <w:pPr>
      <w:spacing w:after="0"/>
    </w:pPr>
  </w:p>
  <w:tbl>
    <w:tblPr>
      <w:tblW w:w="10318" w:type="dxa"/>
      <w:tblBorders>
        <w:top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10318"/>
    </w:tblGrid>
    <w:tr w:rsidR="00CA36A0" w:rsidRPr="00132658" w:rsidTr="00D47DC7">
      <w:trPr>
        <w:cantSplit/>
        <w:trHeight w:hRule="exact" w:val="850"/>
      </w:trPr>
      <w:tc>
        <w:tcPr>
          <w:tcW w:w="10318" w:type="dxa"/>
          <w:vAlign w:val="bottom"/>
        </w:tcPr>
        <w:p w:rsidR="00D47DC7" w:rsidRDefault="00D47DC7" w:rsidP="00D47DC7">
          <w:pPr>
            <w:spacing w:after="0"/>
            <w:rPr>
              <w:rStyle w:val="PageNumber"/>
              <w:b/>
            </w:rPr>
          </w:pPr>
          <w:r>
            <w:rPr>
              <w:rStyle w:val="PageNumber"/>
            </w:rPr>
            <w:t xml:space="preserve">Department of </w:t>
          </w:r>
          <w:sdt>
            <w:sdtPr>
              <w:rPr>
                <w:rStyle w:val="PageNumber"/>
                <w:b/>
              </w:rPr>
              <w:alias w:val="Company"/>
              <w:tag w:val=""/>
              <w:id w:val="-1210098654"/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>
              <w:rPr>
                <w:rStyle w:val="PageNumber"/>
              </w:rPr>
            </w:sdtEndPr>
            <w:sdtContent>
              <w:r w:rsidR="00797C7E">
                <w:rPr>
                  <w:rStyle w:val="PageNumber"/>
                  <w:b/>
                </w:rPr>
                <w:t>Corporate and Digital Development</w:t>
              </w:r>
            </w:sdtContent>
          </w:sdt>
          <w:r w:rsidRPr="00CE6614">
            <w:rPr>
              <w:rStyle w:val="PageNumber"/>
            </w:rPr>
            <w:t xml:space="preserve"> - optional</w:t>
          </w:r>
        </w:p>
        <w:p w:rsidR="00D47DC7" w:rsidRPr="00CE6614" w:rsidRDefault="00D92D9A" w:rsidP="00D47DC7">
          <w:pPr>
            <w:spacing w:after="0"/>
            <w:rPr>
              <w:rStyle w:val="PageNumber"/>
            </w:rPr>
          </w:pPr>
          <w:sdt>
            <w:sdtPr>
              <w:rPr>
                <w:rStyle w:val="PageNumber"/>
              </w:rPr>
              <w:alias w:val="Date"/>
              <w:tag w:val=""/>
              <w:id w:val="-595635023"/>
              <w:dataBinding w:prefixMappings="xmlns:ns0='http://schemas.microsoft.com/office/2006/coverPageProps' " w:xpath="/ns0:CoverPageProperties[1]/ns0:PublishDate[1]" w:storeItemID="{55AF091B-3C7A-41E3-B477-F2FDAA23CFDA}"/>
              <w15:color w:val="000000"/>
              <w:date w:fullDate="2021-01-25T00:00:00Z">
                <w:dateFormat w:val="d MMMM yyyy"/>
                <w:lid w:val="en-AU"/>
                <w:storeMappedDataAs w:val="dateTime"/>
                <w:calendar w:val="gregorian"/>
              </w:date>
            </w:sdtPr>
            <w:sdtEndPr>
              <w:rPr>
                <w:rStyle w:val="PageNumber"/>
              </w:rPr>
            </w:sdtEndPr>
            <w:sdtContent>
              <w:r w:rsidR="00797C7E">
                <w:rPr>
                  <w:rStyle w:val="PageNumber"/>
                </w:rPr>
                <w:t>25 January 2021</w:t>
              </w:r>
            </w:sdtContent>
          </w:sdt>
          <w:r w:rsidR="00D47DC7" w:rsidRPr="00CE6614">
            <w:rPr>
              <w:rStyle w:val="PageNumber"/>
            </w:rPr>
            <w:t xml:space="preserve"> | Version X</w:t>
          </w:r>
          <w:r w:rsidR="00D47DC7">
            <w:rPr>
              <w:rStyle w:val="PageNumber"/>
            </w:rPr>
            <w:t xml:space="preserve"> - optional</w:t>
          </w:r>
        </w:p>
        <w:p w:rsidR="00CA36A0" w:rsidRPr="00AC4488" w:rsidRDefault="00D47DC7" w:rsidP="00D47DC7">
          <w:pPr>
            <w:spacing w:after="0"/>
            <w:rPr>
              <w:rStyle w:val="PageNumber"/>
            </w:rPr>
          </w:pPr>
          <w:r w:rsidRPr="00AC4488">
            <w:rPr>
              <w:rStyle w:val="PageNumber"/>
            </w:rPr>
            <w:t xml:space="preserve">Page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PAGE  \* Arabic  \* MERGEFORMAT </w:instrText>
          </w:r>
          <w:r w:rsidRPr="00AC4488">
            <w:rPr>
              <w:rStyle w:val="PageNumber"/>
            </w:rPr>
            <w:fldChar w:fldCharType="separate"/>
          </w:r>
          <w:r w:rsidR="00797C7E">
            <w:rPr>
              <w:rStyle w:val="PageNumber"/>
              <w:noProof/>
            </w:rPr>
            <w:t>2</w:t>
          </w:r>
          <w:r w:rsidRPr="00AC4488">
            <w:rPr>
              <w:rStyle w:val="PageNumber"/>
            </w:rPr>
            <w:fldChar w:fldCharType="end"/>
          </w:r>
          <w:r w:rsidRPr="00AC4488">
            <w:rPr>
              <w:rStyle w:val="PageNumber"/>
            </w:rPr>
            <w:t xml:space="preserve"> of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NUMPAGES  \* Arabic  \* MERGEFORMAT </w:instrText>
          </w:r>
          <w:r w:rsidRPr="00AC4488">
            <w:rPr>
              <w:rStyle w:val="PageNumber"/>
            </w:rPr>
            <w:fldChar w:fldCharType="separate"/>
          </w:r>
          <w:r w:rsidR="00797C7E">
            <w:rPr>
              <w:rStyle w:val="PageNumber"/>
              <w:noProof/>
            </w:rPr>
            <w:t>2</w:t>
          </w:r>
          <w:r w:rsidRPr="00AC4488">
            <w:rPr>
              <w:rStyle w:val="PageNumber"/>
            </w:rPr>
            <w:fldChar w:fldCharType="end"/>
          </w:r>
        </w:p>
      </w:tc>
    </w:tr>
  </w:tbl>
  <w:p w:rsidR="00CA36A0" w:rsidRPr="00B11C67" w:rsidRDefault="00CA36A0" w:rsidP="00B11C67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D88" w:rsidRDefault="00D15D88" w:rsidP="0071700C">
    <w:pPr>
      <w:spacing w:after="0"/>
    </w:pPr>
  </w:p>
  <w:tbl>
    <w:tblPr>
      <w:tblW w:w="10318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7767"/>
      <w:gridCol w:w="2551"/>
    </w:tblGrid>
    <w:tr w:rsidR="0071700C" w:rsidRPr="00132658" w:rsidTr="008921B4">
      <w:trPr>
        <w:cantSplit/>
        <w:trHeight w:hRule="exact" w:val="1134"/>
      </w:trPr>
      <w:tc>
        <w:tcPr>
          <w:tcW w:w="7767" w:type="dxa"/>
          <w:vAlign w:val="bottom"/>
        </w:tcPr>
        <w:p w:rsidR="00D47DC7" w:rsidRDefault="00D47DC7" w:rsidP="00D47DC7">
          <w:pPr>
            <w:spacing w:after="0"/>
            <w:rPr>
              <w:rStyle w:val="PageNumber"/>
              <w:b/>
            </w:rPr>
          </w:pPr>
          <w:r>
            <w:rPr>
              <w:rStyle w:val="PageNumber"/>
            </w:rPr>
            <w:t xml:space="preserve">Department of </w:t>
          </w:r>
          <w:sdt>
            <w:sdtPr>
              <w:rPr>
                <w:rStyle w:val="PageNumber"/>
                <w:b/>
              </w:rPr>
              <w:alias w:val="Company"/>
              <w:tag w:val=""/>
              <w:id w:val="-1550452142"/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>
              <w:rPr>
                <w:rStyle w:val="PageNumber"/>
              </w:rPr>
            </w:sdtEndPr>
            <w:sdtContent>
              <w:r w:rsidR="00797C7E">
                <w:rPr>
                  <w:rStyle w:val="PageNumber"/>
                  <w:b/>
                </w:rPr>
                <w:t>Corporate and Digital Development</w:t>
              </w:r>
            </w:sdtContent>
          </w:sdt>
        </w:p>
        <w:p w:rsidR="00D47DC7" w:rsidRPr="00CE6614" w:rsidRDefault="00D92D9A" w:rsidP="00D47DC7">
          <w:pPr>
            <w:spacing w:after="0"/>
            <w:rPr>
              <w:rStyle w:val="PageNumber"/>
            </w:rPr>
          </w:pPr>
          <w:sdt>
            <w:sdtPr>
              <w:rPr>
                <w:rStyle w:val="PageNumber"/>
              </w:rPr>
              <w:alias w:val="Date"/>
              <w:tag w:val=""/>
              <w:id w:val="1578473972"/>
              <w:dataBinding w:prefixMappings="xmlns:ns0='http://schemas.microsoft.com/office/2006/coverPageProps' " w:xpath="/ns0:CoverPageProperties[1]/ns0:PublishDate[1]" w:storeItemID="{55AF091B-3C7A-41E3-B477-F2FDAA23CFDA}"/>
              <w15:color w:val="000000"/>
              <w:date w:fullDate="2021-01-25T00:00:00Z">
                <w:dateFormat w:val="d MMMM yyyy"/>
                <w:lid w:val="en-AU"/>
                <w:storeMappedDataAs w:val="dateTime"/>
                <w:calendar w:val="gregorian"/>
              </w:date>
            </w:sdtPr>
            <w:sdtEndPr>
              <w:rPr>
                <w:rStyle w:val="PageNumber"/>
              </w:rPr>
            </w:sdtEndPr>
            <w:sdtContent>
              <w:r w:rsidR="00797C7E">
                <w:rPr>
                  <w:rStyle w:val="PageNumber"/>
                </w:rPr>
                <w:t>25 January 2021</w:t>
              </w:r>
            </w:sdtContent>
          </w:sdt>
          <w:r w:rsidR="00D47DC7" w:rsidRPr="00CE6614">
            <w:rPr>
              <w:rStyle w:val="PageNumber"/>
            </w:rPr>
            <w:t xml:space="preserve"> | Version </w:t>
          </w:r>
          <w:r w:rsidR="00797C7E">
            <w:rPr>
              <w:rStyle w:val="PageNumber"/>
            </w:rPr>
            <w:t>4</w:t>
          </w:r>
        </w:p>
        <w:p w:rsidR="0071700C" w:rsidRPr="00CE30CF" w:rsidRDefault="00D47DC7" w:rsidP="00D47DC7">
          <w:pPr>
            <w:spacing w:after="0"/>
            <w:rPr>
              <w:rStyle w:val="PageNumber"/>
            </w:rPr>
          </w:pPr>
          <w:r w:rsidRPr="00AC4488">
            <w:rPr>
              <w:rStyle w:val="PageNumber"/>
            </w:rPr>
            <w:t xml:space="preserve">Page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PAGE  \* Arabic  \* MERGEFORMAT </w:instrText>
          </w:r>
          <w:r w:rsidRPr="00AC4488">
            <w:rPr>
              <w:rStyle w:val="PageNumber"/>
            </w:rPr>
            <w:fldChar w:fldCharType="separate"/>
          </w:r>
          <w:r w:rsidR="00D75FCA">
            <w:rPr>
              <w:rStyle w:val="PageNumber"/>
              <w:noProof/>
            </w:rPr>
            <w:t>1</w:t>
          </w:r>
          <w:r w:rsidRPr="00AC4488">
            <w:rPr>
              <w:rStyle w:val="PageNumber"/>
            </w:rPr>
            <w:fldChar w:fldCharType="end"/>
          </w:r>
          <w:r w:rsidRPr="00AC4488">
            <w:rPr>
              <w:rStyle w:val="PageNumber"/>
            </w:rPr>
            <w:t xml:space="preserve"> of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NUMPAGES  \* Arabic  \* MERGEFORMAT </w:instrText>
          </w:r>
          <w:r w:rsidRPr="00AC4488">
            <w:rPr>
              <w:rStyle w:val="PageNumber"/>
            </w:rPr>
            <w:fldChar w:fldCharType="separate"/>
          </w:r>
          <w:r w:rsidR="00D75FCA">
            <w:rPr>
              <w:rStyle w:val="PageNumber"/>
              <w:noProof/>
            </w:rPr>
            <w:t>1</w:t>
          </w:r>
          <w:r w:rsidRPr="00AC4488">
            <w:rPr>
              <w:rStyle w:val="PageNumber"/>
            </w:rPr>
            <w:fldChar w:fldCharType="end"/>
          </w:r>
        </w:p>
      </w:tc>
      <w:tc>
        <w:tcPr>
          <w:tcW w:w="2551" w:type="dxa"/>
          <w:vAlign w:val="bottom"/>
        </w:tcPr>
        <w:p w:rsidR="0071700C" w:rsidRPr="001E14EB" w:rsidRDefault="0071700C" w:rsidP="0071700C">
          <w:pPr>
            <w:spacing w:after="0"/>
            <w:jc w:val="right"/>
          </w:pPr>
          <w:r>
            <w:rPr>
              <w:noProof/>
              <w:lang w:eastAsia="en-AU"/>
            </w:rPr>
            <w:drawing>
              <wp:inline distT="0" distB="0" distL="0" distR="0" wp14:anchorId="5FF007C5" wp14:editId="1666FCC4">
                <wp:extent cx="1574700" cy="561600"/>
                <wp:effectExtent l="0" t="0" r="6985" b="0"/>
                <wp:docPr id="9" name="Picture 9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ntgcentral.nt.gov.au/sites/files/uploads/images/dcm/logos/ntg-logo/ntg-primary-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4700" cy="56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785C24">
            <w:rPr>
              <w:rStyle w:val="PageNumber"/>
              <w:noProof/>
              <w:lang w:eastAsia="en-AU"/>
            </w:rPr>
            <w:t xml:space="preserve"> </w:t>
          </w:r>
        </w:p>
      </w:tc>
    </w:tr>
  </w:tbl>
  <w:p w:rsidR="0089368E" w:rsidRPr="00661BE1" w:rsidRDefault="0089368E" w:rsidP="00D15D88">
    <w:pPr>
      <w:pStyle w:val="Hidd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D9A" w:rsidRDefault="00D92D9A" w:rsidP="007332FF">
      <w:r>
        <w:separator/>
      </w:r>
    </w:p>
  </w:footnote>
  <w:footnote w:type="continuationSeparator" w:id="0">
    <w:p w:rsidR="00D92D9A" w:rsidRDefault="00D92D9A" w:rsidP="00733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C7E" w:rsidRDefault="00797C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000" w:rsidRPr="00162207" w:rsidRDefault="00D92D9A" w:rsidP="008C70BB">
    <w:pPr>
      <w:pStyle w:val="Header"/>
      <w:tabs>
        <w:tab w:val="clear" w:pos="9638"/>
        <w:tab w:val="right" w:pos="10318"/>
      </w:tabs>
    </w:pPr>
    <w:sdt>
      <w:sdtPr>
        <w:alias w:val="Title"/>
        <w:tag w:val="Title"/>
        <w:id w:val="-2113969407"/>
        <w:lock w:val="sd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664E4">
          <w:t>Authority form disposal schedule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TitleChar"/>
      </w:rPr>
      <w:alias w:val="Title"/>
      <w:tag w:val="Title"/>
      <w:id w:val="-509755993"/>
      <w:lock w:val="sdtLocked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>
      <w:rPr>
        <w:rStyle w:val="TitleChar"/>
      </w:rPr>
    </w:sdtEndPr>
    <w:sdtContent>
      <w:p w:rsidR="00E54F9E" w:rsidRDefault="00E664E4" w:rsidP="00435082">
        <w:pPr>
          <w:pStyle w:val="Title"/>
        </w:pPr>
        <w:r>
          <w:rPr>
            <w:rStyle w:val="TitleChar"/>
          </w:rPr>
          <w:t>Authority form disposal schedule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668C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1" w15:restartNumberingAfterBreak="0">
    <w:nsid w:val="06DC644B"/>
    <w:multiLevelType w:val="hybridMultilevel"/>
    <w:tmpl w:val="C1B60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C6DBF"/>
    <w:multiLevelType w:val="hybridMultilevel"/>
    <w:tmpl w:val="F650FF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45D0"/>
    <w:multiLevelType w:val="multilevel"/>
    <w:tmpl w:val="0C78A7AC"/>
    <w:name w:val="NTG Table Bullet List322"/>
    <w:numStyleLink w:val="Tablebulletlist"/>
  </w:abstractNum>
  <w:abstractNum w:abstractNumId="4" w15:restartNumberingAfterBreak="0">
    <w:nsid w:val="0F195B3C"/>
    <w:multiLevelType w:val="multilevel"/>
    <w:tmpl w:val="3928FD02"/>
    <w:name w:val="NTG Table Bullet List3322222"/>
    <w:numStyleLink w:val="Bulletlist"/>
  </w:abstractNum>
  <w:abstractNum w:abstractNumId="5" w15:restartNumberingAfterBreak="0">
    <w:nsid w:val="100244A1"/>
    <w:multiLevelType w:val="multilevel"/>
    <w:tmpl w:val="0C78A7AC"/>
    <w:name w:val="NTG Table Bullet List332"/>
    <w:numStyleLink w:val="Tablebulletlist"/>
  </w:abstractNum>
  <w:abstractNum w:abstractNumId="6" w15:restartNumberingAfterBreak="0">
    <w:nsid w:val="1012237B"/>
    <w:multiLevelType w:val="multilevel"/>
    <w:tmpl w:val="0C78A7AC"/>
    <w:name w:val="NTG Table Bullet List32"/>
    <w:numStyleLink w:val="Tablebulletlist"/>
  </w:abstractNum>
  <w:abstractNum w:abstractNumId="7" w15:restartNumberingAfterBreak="0">
    <w:nsid w:val="13154224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93577"/>
    <w:multiLevelType w:val="multilevel"/>
    <w:tmpl w:val="4E6AC8F6"/>
    <w:name w:val="NTG Table Bullet List33222222"/>
    <w:numStyleLink w:val="Numberlist"/>
  </w:abstractNum>
  <w:abstractNum w:abstractNumId="9" w15:restartNumberingAfterBreak="0">
    <w:nsid w:val="163515A8"/>
    <w:multiLevelType w:val="hybridMultilevel"/>
    <w:tmpl w:val="0A14065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A4348"/>
    <w:multiLevelType w:val="hybridMultilevel"/>
    <w:tmpl w:val="A8043C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D7824"/>
    <w:multiLevelType w:val="multilevel"/>
    <w:tmpl w:val="E6E2F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26C06"/>
    <w:multiLevelType w:val="multilevel"/>
    <w:tmpl w:val="3E5E177A"/>
    <w:name w:val="NTG Table Bullet List33222222222222222"/>
    <w:numStyleLink w:val="Tablenumberlist"/>
  </w:abstractNum>
  <w:abstractNum w:abstractNumId="13" w15:restartNumberingAfterBreak="0">
    <w:nsid w:val="19533A06"/>
    <w:multiLevelType w:val="multilevel"/>
    <w:tmpl w:val="3928FD02"/>
    <w:name w:val="NTG Table Bullet List3222"/>
    <w:numStyleLink w:val="Bulletlist"/>
  </w:abstractNum>
  <w:abstractNum w:abstractNumId="14" w15:restartNumberingAfterBreak="0">
    <w:nsid w:val="19946FDC"/>
    <w:multiLevelType w:val="hybridMultilevel"/>
    <w:tmpl w:val="22429E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AE65C9"/>
    <w:multiLevelType w:val="multilevel"/>
    <w:tmpl w:val="39746A98"/>
    <w:lvl w:ilvl="0">
      <w:start w:val="1"/>
      <w:numFmt w:val="decimal"/>
      <w:pStyle w:val="Tablenumberlistlevel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Tablenumberlistlevel2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Tablenumberlistlevel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pStyle w:val="Tablenumberlistlevel4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pStyle w:val="Tablenumberlistlevel5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pStyle w:val="Tablenumberlistlevel6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pStyle w:val="Tablenumberlistlevel7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pStyle w:val="Tablenumberlistlevel8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pStyle w:val="Tablenumberlistlevel9"/>
      <w:lvlText w:val="%9."/>
      <w:lvlJc w:val="left"/>
      <w:pPr>
        <w:ind w:left="2552" w:hanging="284"/>
      </w:pPr>
      <w:rPr>
        <w:rFonts w:hint="default"/>
      </w:rPr>
    </w:lvl>
  </w:abstractNum>
  <w:abstractNum w:abstractNumId="16" w15:restartNumberingAfterBreak="0">
    <w:nsid w:val="1B26429D"/>
    <w:multiLevelType w:val="multilevel"/>
    <w:tmpl w:val="3E5E177A"/>
    <w:name w:val="NTG Table Bullet List33222222222"/>
    <w:numStyleLink w:val="Tablenumberlist"/>
  </w:abstractNum>
  <w:abstractNum w:abstractNumId="17" w15:restartNumberingAfterBreak="0">
    <w:nsid w:val="1B803779"/>
    <w:multiLevelType w:val="hybridMultilevel"/>
    <w:tmpl w:val="C2D610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86276C"/>
    <w:multiLevelType w:val="multilevel"/>
    <w:tmpl w:val="3928FD02"/>
    <w:name w:val="NTG Table Bullet List32223"/>
    <w:numStyleLink w:val="Bulletlist"/>
  </w:abstractNum>
  <w:abstractNum w:abstractNumId="19" w15:restartNumberingAfterBreak="0">
    <w:nsid w:val="1D0744AE"/>
    <w:multiLevelType w:val="multilevel"/>
    <w:tmpl w:val="3E5E177A"/>
    <w:name w:val="NTG Table Bullet List3222322"/>
    <w:numStyleLink w:val="Tablenumberlist"/>
  </w:abstractNum>
  <w:abstractNum w:abstractNumId="20" w15:restartNumberingAfterBreak="0">
    <w:nsid w:val="1EF00CF1"/>
    <w:multiLevelType w:val="hybridMultilevel"/>
    <w:tmpl w:val="037E70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82E8A"/>
    <w:multiLevelType w:val="multilevel"/>
    <w:tmpl w:val="4E6AC8F6"/>
    <w:styleLink w:val="Numberlist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22" w15:restartNumberingAfterBreak="0">
    <w:nsid w:val="272E3F76"/>
    <w:multiLevelType w:val="multilevel"/>
    <w:tmpl w:val="3E5E177A"/>
    <w:name w:val="NTG Table Bullet List3322"/>
    <w:numStyleLink w:val="Tablenumberlist"/>
  </w:abstractNum>
  <w:abstractNum w:abstractNumId="23" w15:restartNumberingAfterBreak="0">
    <w:nsid w:val="27CE4608"/>
    <w:multiLevelType w:val="multilevel"/>
    <w:tmpl w:val="3E5E177A"/>
    <w:name w:val="NTG Table Bullet List33222"/>
    <w:numStyleLink w:val="Tablenumberlist"/>
  </w:abstractNum>
  <w:abstractNum w:abstractNumId="24" w15:restartNumberingAfterBreak="0">
    <w:nsid w:val="27D83E4D"/>
    <w:multiLevelType w:val="multilevel"/>
    <w:tmpl w:val="3928FD02"/>
    <w:numStyleLink w:val="Bulletlist"/>
  </w:abstractNum>
  <w:abstractNum w:abstractNumId="25" w15:restartNumberingAfterBreak="0">
    <w:nsid w:val="28630758"/>
    <w:multiLevelType w:val="hybridMultilevel"/>
    <w:tmpl w:val="F078C1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1520E7"/>
    <w:multiLevelType w:val="multilevel"/>
    <w:tmpl w:val="4E6AC8F6"/>
    <w:numStyleLink w:val="Numberlist"/>
  </w:abstractNum>
  <w:abstractNum w:abstractNumId="27" w15:restartNumberingAfterBreak="0">
    <w:nsid w:val="2D392732"/>
    <w:multiLevelType w:val="multilevel"/>
    <w:tmpl w:val="3E5E177A"/>
    <w:name w:val="NTG Table Bullet List322232"/>
    <w:styleLink w:val="Tablenumberlist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/>
      </w:rPr>
    </w:lvl>
  </w:abstractNum>
  <w:abstractNum w:abstractNumId="28" w15:restartNumberingAfterBreak="0">
    <w:nsid w:val="2D9612F8"/>
    <w:multiLevelType w:val="hybridMultilevel"/>
    <w:tmpl w:val="1144D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693641"/>
    <w:multiLevelType w:val="multilevel"/>
    <w:tmpl w:val="3E5E177A"/>
    <w:name w:val="NTG Table Bullet List33"/>
    <w:numStyleLink w:val="Tablenumberlist"/>
  </w:abstractNum>
  <w:abstractNum w:abstractNumId="30" w15:restartNumberingAfterBreak="0">
    <w:nsid w:val="2EF077BC"/>
    <w:multiLevelType w:val="multilevel"/>
    <w:tmpl w:val="0C78A7AC"/>
    <w:name w:val="NTG Table Bullet List33222222222222222222"/>
    <w:numStyleLink w:val="Tablebulletlist"/>
  </w:abstractNum>
  <w:abstractNum w:abstractNumId="31" w15:restartNumberingAfterBreak="0">
    <w:nsid w:val="32CB5662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2" w15:restartNumberingAfterBreak="0">
    <w:nsid w:val="32DF44DA"/>
    <w:multiLevelType w:val="multilevel"/>
    <w:tmpl w:val="3E5E177A"/>
    <w:name w:val="NTG Table Bullet List3222323"/>
    <w:numStyleLink w:val="Tablenumberlist"/>
  </w:abstractNum>
  <w:abstractNum w:abstractNumId="33" w15:restartNumberingAfterBreak="0">
    <w:nsid w:val="36744DFA"/>
    <w:multiLevelType w:val="multilevel"/>
    <w:tmpl w:val="3928FD02"/>
    <w:styleLink w:val="Bulletlist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34" w15:restartNumberingAfterBreak="0">
    <w:nsid w:val="378227E2"/>
    <w:multiLevelType w:val="hybridMultilevel"/>
    <w:tmpl w:val="6AE42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9457ED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6" w15:restartNumberingAfterBreak="0">
    <w:nsid w:val="39390CDE"/>
    <w:multiLevelType w:val="multilevel"/>
    <w:tmpl w:val="A9129B7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37" w15:restartNumberingAfterBreak="0">
    <w:nsid w:val="3BE61945"/>
    <w:multiLevelType w:val="multilevel"/>
    <w:tmpl w:val="3928FD02"/>
    <w:name w:val="NTG Table Bullet List332222222222222222"/>
    <w:numStyleLink w:val="Bulletlist"/>
  </w:abstractNum>
  <w:abstractNum w:abstractNumId="38" w15:restartNumberingAfterBreak="0">
    <w:nsid w:val="40A9623F"/>
    <w:multiLevelType w:val="hybridMultilevel"/>
    <w:tmpl w:val="00064D9C"/>
    <w:lvl w:ilvl="0" w:tplc="033C5BA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C3CE477E">
      <w:start w:val="1"/>
      <w:numFmt w:val="bullet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3D6322"/>
    <w:multiLevelType w:val="hybridMultilevel"/>
    <w:tmpl w:val="A9C45F8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A124F1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1" w15:restartNumberingAfterBreak="0">
    <w:nsid w:val="49C43599"/>
    <w:multiLevelType w:val="hybridMultilevel"/>
    <w:tmpl w:val="EB862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FD3A20"/>
    <w:multiLevelType w:val="multilevel"/>
    <w:tmpl w:val="3E5E177A"/>
    <w:name w:val="NTG Table Bullet List3322222222222"/>
    <w:numStyleLink w:val="Tablenumberlist"/>
  </w:abstractNum>
  <w:abstractNum w:abstractNumId="43" w15:restartNumberingAfterBreak="0">
    <w:nsid w:val="4BB76081"/>
    <w:multiLevelType w:val="multilevel"/>
    <w:tmpl w:val="0C78A7AC"/>
    <w:styleLink w:val="Tablebulletlist"/>
    <w:lvl w:ilvl="0">
      <w:start w:val="1"/>
      <w:numFmt w:val="bullet"/>
      <w:pStyle w:val="Tablebulletlistlevel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listlevel2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pStyle w:val="Tablebulletlistlevel3"/>
      <w:lvlText w:val=""/>
      <w:lvlJc w:val="left"/>
      <w:pPr>
        <w:ind w:left="851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Tablebulletlistlevel4"/>
      <w:lvlText w:val=""/>
      <w:lvlJc w:val="left"/>
      <w:pPr>
        <w:ind w:left="1134" w:hanging="283"/>
      </w:pPr>
      <w:rPr>
        <w:rFonts w:ascii="Wingdings" w:hAnsi="Wingdings" w:hint="default"/>
        <w:color w:val="auto"/>
      </w:rPr>
    </w:lvl>
    <w:lvl w:ilvl="4">
      <w:start w:val="1"/>
      <w:numFmt w:val="bullet"/>
      <w:pStyle w:val="Tablebulletlistlevel5"/>
      <w:lvlText w:val="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Tablebulletlistlevel6"/>
      <w:lvlText w:val=""/>
      <w:lvlJc w:val="left"/>
      <w:pPr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pStyle w:val="Tablebulletlistlevel7"/>
      <w:lvlText w:val="o"/>
      <w:lvlJc w:val="left"/>
      <w:pPr>
        <w:ind w:left="1985" w:hanging="284"/>
      </w:pPr>
      <w:rPr>
        <w:rFonts w:ascii="Courier New" w:hAnsi="Courier New" w:hint="default"/>
        <w:color w:val="auto"/>
      </w:rPr>
    </w:lvl>
    <w:lvl w:ilvl="7">
      <w:start w:val="1"/>
      <w:numFmt w:val="bullet"/>
      <w:pStyle w:val="Tablebulletlistlevel8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Tablebulletlistlevel9"/>
      <w:lvlText w:val=""/>
      <w:lvlJc w:val="left"/>
      <w:pPr>
        <w:ind w:left="2552" w:hanging="284"/>
      </w:pPr>
      <w:rPr>
        <w:rFonts w:ascii="Wingdings" w:hAnsi="Wingdings" w:hint="default"/>
        <w:color w:val="auto"/>
      </w:rPr>
    </w:lvl>
  </w:abstractNum>
  <w:abstractNum w:abstractNumId="44" w15:restartNumberingAfterBreak="0">
    <w:nsid w:val="4D5634AF"/>
    <w:multiLevelType w:val="multilevel"/>
    <w:tmpl w:val="2BBEA3BA"/>
    <w:name w:val="NTG Table Bullet 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45" w15:restartNumberingAfterBreak="0">
    <w:nsid w:val="5044168B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6" w15:restartNumberingAfterBreak="0">
    <w:nsid w:val="51CC4897"/>
    <w:multiLevelType w:val="hybridMultilevel"/>
    <w:tmpl w:val="100C2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7F7DCB"/>
    <w:multiLevelType w:val="hybridMultilevel"/>
    <w:tmpl w:val="60588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842BC6"/>
    <w:multiLevelType w:val="multilevel"/>
    <w:tmpl w:val="0C78A7AC"/>
    <w:numStyleLink w:val="Tablebulletlist"/>
  </w:abstractNum>
  <w:abstractNum w:abstractNumId="49" w15:restartNumberingAfterBreak="0">
    <w:nsid w:val="54D23F9E"/>
    <w:multiLevelType w:val="multilevel"/>
    <w:tmpl w:val="2BBEA3BA"/>
    <w:name w:val="NTG Table Bullet List322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50" w15:restartNumberingAfterBreak="0">
    <w:nsid w:val="569B4482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1" w15:restartNumberingAfterBreak="0">
    <w:nsid w:val="56DA2CAE"/>
    <w:multiLevelType w:val="multilevel"/>
    <w:tmpl w:val="3E5E177A"/>
    <w:name w:val="NTG Table Bullet List332222222222222"/>
    <w:numStyleLink w:val="Tablenumberlist"/>
  </w:abstractNum>
  <w:abstractNum w:abstractNumId="52" w15:restartNumberingAfterBreak="0">
    <w:nsid w:val="583359D9"/>
    <w:multiLevelType w:val="multilevel"/>
    <w:tmpl w:val="3E5E177A"/>
    <w:name w:val="NTG Table Bullet List332222222"/>
    <w:numStyleLink w:val="Tablenumberlist"/>
  </w:abstractNum>
  <w:abstractNum w:abstractNumId="53" w15:restartNumberingAfterBreak="0">
    <w:nsid w:val="58405D33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4" w15:restartNumberingAfterBreak="0">
    <w:nsid w:val="58DC34FF"/>
    <w:multiLevelType w:val="hybridMultilevel"/>
    <w:tmpl w:val="D67C0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E21323"/>
    <w:multiLevelType w:val="multilevel"/>
    <w:tmpl w:val="4E6AC8F6"/>
    <w:numStyleLink w:val="Numberlist"/>
  </w:abstractNum>
  <w:abstractNum w:abstractNumId="56" w15:restartNumberingAfterBreak="0">
    <w:nsid w:val="5B9A5FFE"/>
    <w:multiLevelType w:val="multilevel"/>
    <w:tmpl w:val="0C78A7AC"/>
    <w:name w:val="NTG Table Bullet List33222222222222"/>
    <w:numStyleLink w:val="Tablebulletlist"/>
  </w:abstractNum>
  <w:abstractNum w:abstractNumId="57" w15:restartNumberingAfterBreak="0">
    <w:nsid w:val="5D444259"/>
    <w:multiLevelType w:val="multilevel"/>
    <w:tmpl w:val="0C78A7AC"/>
    <w:name w:val="NTG Table Bullet List332222"/>
    <w:numStyleLink w:val="Tablebulletlist"/>
  </w:abstractNum>
  <w:abstractNum w:abstractNumId="58" w15:restartNumberingAfterBreak="0">
    <w:nsid w:val="5F9F2C75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3009DC"/>
    <w:multiLevelType w:val="hybridMultilevel"/>
    <w:tmpl w:val="D2603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2B0A38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61" w15:restartNumberingAfterBreak="0">
    <w:nsid w:val="65757574"/>
    <w:multiLevelType w:val="hybridMultilevel"/>
    <w:tmpl w:val="5A70F6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A52BB0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63" w15:restartNumberingAfterBreak="0">
    <w:nsid w:val="6877743F"/>
    <w:multiLevelType w:val="hybridMultilevel"/>
    <w:tmpl w:val="08A2B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262556"/>
    <w:multiLevelType w:val="multilevel"/>
    <w:tmpl w:val="3E5E177A"/>
    <w:name w:val="NTG Table Bullet List3322222222222222"/>
    <w:numStyleLink w:val="Tablenumberlist"/>
  </w:abstractNum>
  <w:abstractNum w:abstractNumId="65" w15:restartNumberingAfterBreak="0">
    <w:nsid w:val="6E713C06"/>
    <w:multiLevelType w:val="hybridMultilevel"/>
    <w:tmpl w:val="CD9EAE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34F5F"/>
    <w:multiLevelType w:val="hybridMultilevel"/>
    <w:tmpl w:val="48B6F3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53664D"/>
    <w:multiLevelType w:val="multilevel"/>
    <w:tmpl w:val="0C78A7AC"/>
    <w:name w:val="NTG Table Bullet List3322222222222222222"/>
    <w:numStyleLink w:val="Tablebulletlist"/>
  </w:abstractNum>
  <w:abstractNum w:abstractNumId="68" w15:restartNumberingAfterBreak="0">
    <w:nsid w:val="76141D1E"/>
    <w:multiLevelType w:val="multilevel"/>
    <w:tmpl w:val="0C78A7AC"/>
    <w:name w:val="NTG Table Bullet List332222222222"/>
    <w:numStyleLink w:val="Tablebulletlist"/>
  </w:abstractNum>
  <w:abstractNum w:abstractNumId="69" w15:restartNumberingAfterBreak="0">
    <w:nsid w:val="765A32D4"/>
    <w:multiLevelType w:val="multilevel"/>
    <w:tmpl w:val="4E6AC8F6"/>
    <w:numStyleLink w:val="Numberlist"/>
  </w:abstractNum>
  <w:abstractNum w:abstractNumId="70" w15:restartNumberingAfterBreak="0">
    <w:nsid w:val="770379B5"/>
    <w:multiLevelType w:val="hybridMultilevel"/>
    <w:tmpl w:val="E43EBA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9CC6470"/>
    <w:multiLevelType w:val="multilevel"/>
    <w:tmpl w:val="0D62A8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2" w15:restartNumberingAfterBreak="0">
    <w:nsid w:val="7EB377EB"/>
    <w:multiLevelType w:val="multilevel"/>
    <w:tmpl w:val="2BBEA3BA"/>
    <w:name w:val="NTG Table Bullet 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>
    <w:abstractNumId w:val="33"/>
  </w:num>
  <w:num w:numId="2">
    <w:abstractNumId w:val="21"/>
  </w:num>
  <w:num w:numId="3">
    <w:abstractNumId w:val="71"/>
  </w:num>
  <w:num w:numId="4">
    <w:abstractNumId w:val="43"/>
  </w:num>
  <w:num w:numId="5">
    <w:abstractNumId w:val="27"/>
  </w:num>
  <w:num w:numId="6">
    <w:abstractNumId w:val="15"/>
  </w:num>
  <w:num w:numId="7">
    <w:abstractNumId w:val="48"/>
  </w:num>
  <w:num w:numId="8">
    <w:abstractNumId w:val="24"/>
  </w:num>
  <w:num w:numId="9">
    <w:abstractNumId w:val="55"/>
  </w:num>
  <w:num w:numId="10">
    <w:abstractNumId w:val="20"/>
  </w:num>
  <w:num w:numId="11">
    <w:abstractNumId w:val="61"/>
  </w:num>
  <w:num w:numId="12">
    <w:abstractNumId w:val="17"/>
  </w:num>
  <w:num w:numId="13">
    <w:abstractNumId w:val="1"/>
  </w:num>
  <w:num w:numId="14">
    <w:abstractNumId w:val="59"/>
  </w:num>
  <w:num w:numId="15">
    <w:abstractNumId w:val="26"/>
  </w:num>
  <w:num w:numId="16">
    <w:abstractNumId w:val="60"/>
  </w:num>
  <w:num w:numId="17">
    <w:abstractNumId w:val="69"/>
  </w:num>
  <w:num w:numId="18">
    <w:abstractNumId w:val="54"/>
  </w:num>
  <w:num w:numId="19">
    <w:abstractNumId w:val="46"/>
  </w:num>
  <w:num w:numId="20">
    <w:abstractNumId w:val="50"/>
  </w:num>
  <w:num w:numId="21">
    <w:abstractNumId w:val="38"/>
  </w:num>
  <w:num w:numId="22">
    <w:abstractNumId w:val="53"/>
  </w:num>
  <w:num w:numId="23">
    <w:abstractNumId w:val="45"/>
  </w:num>
  <w:num w:numId="24">
    <w:abstractNumId w:val="40"/>
  </w:num>
  <w:num w:numId="25">
    <w:abstractNumId w:val="36"/>
  </w:num>
  <w:num w:numId="26">
    <w:abstractNumId w:val="10"/>
  </w:num>
  <w:num w:numId="27">
    <w:abstractNumId w:val="70"/>
  </w:num>
  <w:num w:numId="28">
    <w:abstractNumId w:val="35"/>
  </w:num>
  <w:num w:numId="29">
    <w:abstractNumId w:val="28"/>
  </w:num>
  <w:num w:numId="30">
    <w:abstractNumId w:val="0"/>
  </w:num>
  <w:num w:numId="31">
    <w:abstractNumId w:val="39"/>
  </w:num>
  <w:num w:numId="32">
    <w:abstractNumId w:val="9"/>
  </w:num>
  <w:num w:numId="33">
    <w:abstractNumId w:val="62"/>
  </w:num>
  <w:num w:numId="34">
    <w:abstractNumId w:val="31"/>
  </w:num>
  <w:num w:numId="35">
    <w:abstractNumId w:val="47"/>
  </w:num>
  <w:num w:numId="36">
    <w:abstractNumId w:val="63"/>
  </w:num>
  <w:num w:numId="37">
    <w:abstractNumId w:val="65"/>
  </w:num>
  <w:num w:numId="38">
    <w:abstractNumId w:val="14"/>
  </w:num>
  <w:num w:numId="39">
    <w:abstractNumId w:val="25"/>
  </w:num>
  <w:num w:numId="40">
    <w:abstractNumId w:val="66"/>
  </w:num>
  <w:num w:numId="41">
    <w:abstractNumId w:val="2"/>
  </w:num>
  <w:num w:numId="42">
    <w:abstractNumId w:val="58"/>
  </w:num>
  <w:num w:numId="43">
    <w:abstractNumId w:val="11"/>
  </w:num>
  <w:num w:numId="44">
    <w:abstractNumId w:val="34"/>
  </w:num>
  <w:num w:numId="45">
    <w:abstractNumId w:val="41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D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1"/>
  <w:defaultTabStop w:val="284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4E4"/>
    <w:rsid w:val="00001DDF"/>
    <w:rsid w:val="0000322D"/>
    <w:rsid w:val="00007670"/>
    <w:rsid w:val="00010665"/>
    <w:rsid w:val="0002393A"/>
    <w:rsid w:val="00027DB8"/>
    <w:rsid w:val="00031A96"/>
    <w:rsid w:val="00040BF3"/>
    <w:rsid w:val="0004211C"/>
    <w:rsid w:val="00046C59"/>
    <w:rsid w:val="00051362"/>
    <w:rsid w:val="00051F45"/>
    <w:rsid w:val="00052953"/>
    <w:rsid w:val="0005341A"/>
    <w:rsid w:val="00056DEF"/>
    <w:rsid w:val="00056EDC"/>
    <w:rsid w:val="0006635A"/>
    <w:rsid w:val="000720BE"/>
    <w:rsid w:val="0007259C"/>
    <w:rsid w:val="000801B3"/>
    <w:rsid w:val="00080202"/>
    <w:rsid w:val="00080DCD"/>
    <w:rsid w:val="00080E22"/>
    <w:rsid w:val="00082573"/>
    <w:rsid w:val="000840A3"/>
    <w:rsid w:val="00085062"/>
    <w:rsid w:val="00086A5F"/>
    <w:rsid w:val="000911EF"/>
    <w:rsid w:val="000962C5"/>
    <w:rsid w:val="00097865"/>
    <w:rsid w:val="000A4317"/>
    <w:rsid w:val="000A559C"/>
    <w:rsid w:val="000B2CA1"/>
    <w:rsid w:val="000D1F29"/>
    <w:rsid w:val="000D633D"/>
    <w:rsid w:val="000E342B"/>
    <w:rsid w:val="000E3ED2"/>
    <w:rsid w:val="000E5DD2"/>
    <w:rsid w:val="000F2958"/>
    <w:rsid w:val="000F3850"/>
    <w:rsid w:val="000F604F"/>
    <w:rsid w:val="00104E7F"/>
    <w:rsid w:val="001137EC"/>
    <w:rsid w:val="001152F5"/>
    <w:rsid w:val="00117743"/>
    <w:rsid w:val="00117F5B"/>
    <w:rsid w:val="00132658"/>
    <w:rsid w:val="00150DC0"/>
    <w:rsid w:val="0015394D"/>
    <w:rsid w:val="00156CD4"/>
    <w:rsid w:val="0016153B"/>
    <w:rsid w:val="00162207"/>
    <w:rsid w:val="00164A3E"/>
    <w:rsid w:val="00166FF6"/>
    <w:rsid w:val="00176123"/>
    <w:rsid w:val="00181620"/>
    <w:rsid w:val="00187130"/>
    <w:rsid w:val="001957AD"/>
    <w:rsid w:val="00196F8E"/>
    <w:rsid w:val="001A2B7F"/>
    <w:rsid w:val="001A3AFD"/>
    <w:rsid w:val="001A496C"/>
    <w:rsid w:val="001A576A"/>
    <w:rsid w:val="001B28DA"/>
    <w:rsid w:val="001B2B6C"/>
    <w:rsid w:val="001D01C4"/>
    <w:rsid w:val="001D4F99"/>
    <w:rsid w:val="001D52B0"/>
    <w:rsid w:val="001D5A18"/>
    <w:rsid w:val="001D7CA4"/>
    <w:rsid w:val="001E057F"/>
    <w:rsid w:val="001E14EB"/>
    <w:rsid w:val="001F59E6"/>
    <w:rsid w:val="001F70B9"/>
    <w:rsid w:val="00203F1C"/>
    <w:rsid w:val="00206936"/>
    <w:rsid w:val="00206C6F"/>
    <w:rsid w:val="00206FBD"/>
    <w:rsid w:val="00207746"/>
    <w:rsid w:val="00230031"/>
    <w:rsid w:val="00235C01"/>
    <w:rsid w:val="00247343"/>
    <w:rsid w:val="00265C56"/>
    <w:rsid w:val="002716CD"/>
    <w:rsid w:val="00274D4B"/>
    <w:rsid w:val="002806F5"/>
    <w:rsid w:val="00281577"/>
    <w:rsid w:val="00287D73"/>
    <w:rsid w:val="002926BC"/>
    <w:rsid w:val="00293A72"/>
    <w:rsid w:val="002A0160"/>
    <w:rsid w:val="002A30C3"/>
    <w:rsid w:val="002A6F6A"/>
    <w:rsid w:val="002A7712"/>
    <w:rsid w:val="002B38F7"/>
    <w:rsid w:val="002B4F50"/>
    <w:rsid w:val="002B5591"/>
    <w:rsid w:val="002B6AA4"/>
    <w:rsid w:val="002C1FE9"/>
    <w:rsid w:val="002D3A57"/>
    <w:rsid w:val="002D6524"/>
    <w:rsid w:val="002D7D05"/>
    <w:rsid w:val="002E20C8"/>
    <w:rsid w:val="002E4290"/>
    <w:rsid w:val="002E66A6"/>
    <w:rsid w:val="002E77EC"/>
    <w:rsid w:val="002F0DB1"/>
    <w:rsid w:val="002F2885"/>
    <w:rsid w:val="002F45A1"/>
    <w:rsid w:val="0030203D"/>
    <w:rsid w:val="003037F9"/>
    <w:rsid w:val="0030583E"/>
    <w:rsid w:val="00307FE1"/>
    <w:rsid w:val="003164BA"/>
    <w:rsid w:val="003258E6"/>
    <w:rsid w:val="00342283"/>
    <w:rsid w:val="00343A87"/>
    <w:rsid w:val="00344A36"/>
    <w:rsid w:val="003456F4"/>
    <w:rsid w:val="00347FB6"/>
    <w:rsid w:val="003504FD"/>
    <w:rsid w:val="00350881"/>
    <w:rsid w:val="00357D55"/>
    <w:rsid w:val="00363513"/>
    <w:rsid w:val="003657E5"/>
    <w:rsid w:val="0036589C"/>
    <w:rsid w:val="00371312"/>
    <w:rsid w:val="00371DC7"/>
    <w:rsid w:val="00377B21"/>
    <w:rsid w:val="00390862"/>
    <w:rsid w:val="00390CE3"/>
    <w:rsid w:val="00394876"/>
    <w:rsid w:val="00394AAF"/>
    <w:rsid w:val="00394CE5"/>
    <w:rsid w:val="003A6341"/>
    <w:rsid w:val="003B67FD"/>
    <w:rsid w:val="003B6A61"/>
    <w:rsid w:val="003C2198"/>
    <w:rsid w:val="003C4941"/>
    <w:rsid w:val="003D0F63"/>
    <w:rsid w:val="003D42C0"/>
    <w:rsid w:val="003D4A8F"/>
    <w:rsid w:val="003D5B29"/>
    <w:rsid w:val="003D7818"/>
    <w:rsid w:val="003E2445"/>
    <w:rsid w:val="003E3BB2"/>
    <w:rsid w:val="003F5B58"/>
    <w:rsid w:val="0040222A"/>
    <w:rsid w:val="004047BC"/>
    <w:rsid w:val="004100F7"/>
    <w:rsid w:val="00411278"/>
    <w:rsid w:val="00414CB3"/>
    <w:rsid w:val="0041563D"/>
    <w:rsid w:val="00426E25"/>
    <w:rsid w:val="00427D9C"/>
    <w:rsid w:val="00427E7E"/>
    <w:rsid w:val="0043465D"/>
    <w:rsid w:val="00435082"/>
    <w:rsid w:val="00443B6E"/>
    <w:rsid w:val="00450636"/>
    <w:rsid w:val="0045420A"/>
    <w:rsid w:val="004554D4"/>
    <w:rsid w:val="00461744"/>
    <w:rsid w:val="00466185"/>
    <w:rsid w:val="00466303"/>
    <w:rsid w:val="004668A7"/>
    <w:rsid w:val="00466D96"/>
    <w:rsid w:val="00467747"/>
    <w:rsid w:val="00470017"/>
    <w:rsid w:val="0047105A"/>
    <w:rsid w:val="00473C98"/>
    <w:rsid w:val="00474965"/>
    <w:rsid w:val="00482DF8"/>
    <w:rsid w:val="004864DE"/>
    <w:rsid w:val="00494BE5"/>
    <w:rsid w:val="004A0EBA"/>
    <w:rsid w:val="004A2538"/>
    <w:rsid w:val="004A331E"/>
    <w:rsid w:val="004B0C15"/>
    <w:rsid w:val="004B35EA"/>
    <w:rsid w:val="004B69E4"/>
    <w:rsid w:val="004C6C39"/>
    <w:rsid w:val="004D075F"/>
    <w:rsid w:val="004D1B76"/>
    <w:rsid w:val="004D344E"/>
    <w:rsid w:val="004E019E"/>
    <w:rsid w:val="004E06EC"/>
    <w:rsid w:val="004E0A3F"/>
    <w:rsid w:val="004E2CB7"/>
    <w:rsid w:val="004F016A"/>
    <w:rsid w:val="00500F94"/>
    <w:rsid w:val="00502FB3"/>
    <w:rsid w:val="00503DE9"/>
    <w:rsid w:val="0050530C"/>
    <w:rsid w:val="00505DEA"/>
    <w:rsid w:val="00507782"/>
    <w:rsid w:val="00512A04"/>
    <w:rsid w:val="00520499"/>
    <w:rsid w:val="005249F5"/>
    <w:rsid w:val="005260F7"/>
    <w:rsid w:val="00543BD1"/>
    <w:rsid w:val="00556113"/>
    <w:rsid w:val="00564C12"/>
    <w:rsid w:val="005654B8"/>
    <w:rsid w:val="00570D94"/>
    <w:rsid w:val="0057427B"/>
    <w:rsid w:val="005762CC"/>
    <w:rsid w:val="00582D3D"/>
    <w:rsid w:val="00590040"/>
    <w:rsid w:val="00595386"/>
    <w:rsid w:val="00597234"/>
    <w:rsid w:val="005A4AC0"/>
    <w:rsid w:val="005A539B"/>
    <w:rsid w:val="005A5FDF"/>
    <w:rsid w:val="005B0FB7"/>
    <w:rsid w:val="005B122A"/>
    <w:rsid w:val="005B1FCB"/>
    <w:rsid w:val="005B5AC2"/>
    <w:rsid w:val="005C2833"/>
    <w:rsid w:val="005E144D"/>
    <w:rsid w:val="005E1500"/>
    <w:rsid w:val="005E3A43"/>
    <w:rsid w:val="005F0B17"/>
    <w:rsid w:val="005F6602"/>
    <w:rsid w:val="005F77C7"/>
    <w:rsid w:val="00620675"/>
    <w:rsid w:val="00621832"/>
    <w:rsid w:val="00622910"/>
    <w:rsid w:val="006254B6"/>
    <w:rsid w:val="00627FC8"/>
    <w:rsid w:val="006433C3"/>
    <w:rsid w:val="00650F5B"/>
    <w:rsid w:val="006670D7"/>
    <w:rsid w:val="006719EA"/>
    <w:rsid w:val="00671F13"/>
    <w:rsid w:val="0067400A"/>
    <w:rsid w:val="006847AD"/>
    <w:rsid w:val="0069114B"/>
    <w:rsid w:val="006944C1"/>
    <w:rsid w:val="006A756A"/>
    <w:rsid w:val="006C0EC2"/>
    <w:rsid w:val="006D66F7"/>
    <w:rsid w:val="00705C9D"/>
    <w:rsid w:val="00705F13"/>
    <w:rsid w:val="0070624C"/>
    <w:rsid w:val="00714F1D"/>
    <w:rsid w:val="00715225"/>
    <w:rsid w:val="0071700C"/>
    <w:rsid w:val="00720662"/>
    <w:rsid w:val="00720CC6"/>
    <w:rsid w:val="00722DDB"/>
    <w:rsid w:val="00724728"/>
    <w:rsid w:val="00724F98"/>
    <w:rsid w:val="00730B9B"/>
    <w:rsid w:val="0073182E"/>
    <w:rsid w:val="007332FF"/>
    <w:rsid w:val="007408F5"/>
    <w:rsid w:val="00741EAE"/>
    <w:rsid w:val="00755248"/>
    <w:rsid w:val="0076190B"/>
    <w:rsid w:val="0076355D"/>
    <w:rsid w:val="00763A2D"/>
    <w:rsid w:val="007676A4"/>
    <w:rsid w:val="00777795"/>
    <w:rsid w:val="00783A57"/>
    <w:rsid w:val="00784C92"/>
    <w:rsid w:val="007859CD"/>
    <w:rsid w:val="00785C24"/>
    <w:rsid w:val="007907E4"/>
    <w:rsid w:val="00796461"/>
    <w:rsid w:val="00797C7E"/>
    <w:rsid w:val="007A6A4F"/>
    <w:rsid w:val="007B03F5"/>
    <w:rsid w:val="007B5C09"/>
    <w:rsid w:val="007B5DA2"/>
    <w:rsid w:val="007C0966"/>
    <w:rsid w:val="007C19E7"/>
    <w:rsid w:val="007C5CFD"/>
    <w:rsid w:val="007C6D9F"/>
    <w:rsid w:val="007D4893"/>
    <w:rsid w:val="007E70CF"/>
    <w:rsid w:val="007E74A4"/>
    <w:rsid w:val="007F1B6F"/>
    <w:rsid w:val="007F1C7C"/>
    <w:rsid w:val="007F263F"/>
    <w:rsid w:val="008015A8"/>
    <w:rsid w:val="0080766E"/>
    <w:rsid w:val="00811169"/>
    <w:rsid w:val="00815297"/>
    <w:rsid w:val="008170DB"/>
    <w:rsid w:val="00817BA1"/>
    <w:rsid w:val="00823022"/>
    <w:rsid w:val="0082634E"/>
    <w:rsid w:val="008313C4"/>
    <w:rsid w:val="00835434"/>
    <w:rsid w:val="008358C0"/>
    <w:rsid w:val="00842838"/>
    <w:rsid w:val="00854EC1"/>
    <w:rsid w:val="0085797F"/>
    <w:rsid w:val="00861DC3"/>
    <w:rsid w:val="00867019"/>
    <w:rsid w:val="00872EF1"/>
    <w:rsid w:val="008735A9"/>
    <w:rsid w:val="00877BC5"/>
    <w:rsid w:val="00877D20"/>
    <w:rsid w:val="00881C48"/>
    <w:rsid w:val="00885B80"/>
    <w:rsid w:val="00885C30"/>
    <w:rsid w:val="00885E9B"/>
    <w:rsid w:val="0089368E"/>
    <w:rsid w:val="00893C96"/>
    <w:rsid w:val="0089500A"/>
    <w:rsid w:val="00897C94"/>
    <w:rsid w:val="008A4B30"/>
    <w:rsid w:val="008A7C12"/>
    <w:rsid w:val="008B03CE"/>
    <w:rsid w:val="008B529E"/>
    <w:rsid w:val="008B6E0A"/>
    <w:rsid w:val="008C17FB"/>
    <w:rsid w:val="008C70BB"/>
    <w:rsid w:val="008D1B00"/>
    <w:rsid w:val="008D57B8"/>
    <w:rsid w:val="008E03FC"/>
    <w:rsid w:val="008E510B"/>
    <w:rsid w:val="00902B13"/>
    <w:rsid w:val="00911941"/>
    <w:rsid w:val="0092024D"/>
    <w:rsid w:val="00925146"/>
    <w:rsid w:val="00925F0F"/>
    <w:rsid w:val="00932F6B"/>
    <w:rsid w:val="009444F0"/>
    <w:rsid w:val="009468BC"/>
    <w:rsid w:val="00947FAE"/>
    <w:rsid w:val="009616DF"/>
    <w:rsid w:val="0096542F"/>
    <w:rsid w:val="00967FA7"/>
    <w:rsid w:val="00971645"/>
    <w:rsid w:val="00977919"/>
    <w:rsid w:val="00983000"/>
    <w:rsid w:val="009870FA"/>
    <w:rsid w:val="009921C3"/>
    <w:rsid w:val="0099551D"/>
    <w:rsid w:val="009A5897"/>
    <w:rsid w:val="009A5F24"/>
    <w:rsid w:val="009B0B3E"/>
    <w:rsid w:val="009B1913"/>
    <w:rsid w:val="009B6657"/>
    <w:rsid w:val="009B6966"/>
    <w:rsid w:val="009D0EB5"/>
    <w:rsid w:val="009D14F9"/>
    <w:rsid w:val="009D2B74"/>
    <w:rsid w:val="009D63FF"/>
    <w:rsid w:val="009E175D"/>
    <w:rsid w:val="009E3CC2"/>
    <w:rsid w:val="009F06BD"/>
    <w:rsid w:val="009F2A4D"/>
    <w:rsid w:val="00A00828"/>
    <w:rsid w:val="00A03290"/>
    <w:rsid w:val="00A0387E"/>
    <w:rsid w:val="00A05BFD"/>
    <w:rsid w:val="00A07490"/>
    <w:rsid w:val="00A10655"/>
    <w:rsid w:val="00A12B64"/>
    <w:rsid w:val="00A22C38"/>
    <w:rsid w:val="00A25193"/>
    <w:rsid w:val="00A26E80"/>
    <w:rsid w:val="00A31AE8"/>
    <w:rsid w:val="00A3739D"/>
    <w:rsid w:val="00A37DDA"/>
    <w:rsid w:val="00A45005"/>
    <w:rsid w:val="00A567EE"/>
    <w:rsid w:val="00A70DD8"/>
    <w:rsid w:val="00A76790"/>
    <w:rsid w:val="00A85D0C"/>
    <w:rsid w:val="00A925EC"/>
    <w:rsid w:val="00A929AA"/>
    <w:rsid w:val="00A92B6B"/>
    <w:rsid w:val="00AA541E"/>
    <w:rsid w:val="00AD0DA4"/>
    <w:rsid w:val="00AD4169"/>
    <w:rsid w:val="00AE25C6"/>
    <w:rsid w:val="00AE306C"/>
    <w:rsid w:val="00AF28C1"/>
    <w:rsid w:val="00B02EF1"/>
    <w:rsid w:val="00B07C97"/>
    <w:rsid w:val="00B11C67"/>
    <w:rsid w:val="00B14257"/>
    <w:rsid w:val="00B15754"/>
    <w:rsid w:val="00B16002"/>
    <w:rsid w:val="00B2046E"/>
    <w:rsid w:val="00B20E8B"/>
    <w:rsid w:val="00B257E1"/>
    <w:rsid w:val="00B2599A"/>
    <w:rsid w:val="00B27AC4"/>
    <w:rsid w:val="00B343CC"/>
    <w:rsid w:val="00B46A48"/>
    <w:rsid w:val="00B5084A"/>
    <w:rsid w:val="00B606A1"/>
    <w:rsid w:val="00B614F7"/>
    <w:rsid w:val="00B61B26"/>
    <w:rsid w:val="00B65E6B"/>
    <w:rsid w:val="00B675B2"/>
    <w:rsid w:val="00B81261"/>
    <w:rsid w:val="00B8223E"/>
    <w:rsid w:val="00B832AE"/>
    <w:rsid w:val="00B86678"/>
    <w:rsid w:val="00B92F9B"/>
    <w:rsid w:val="00B941B3"/>
    <w:rsid w:val="00B96513"/>
    <w:rsid w:val="00BA1D47"/>
    <w:rsid w:val="00BA66F0"/>
    <w:rsid w:val="00BB2239"/>
    <w:rsid w:val="00BB2AE7"/>
    <w:rsid w:val="00BB6464"/>
    <w:rsid w:val="00BC1BB8"/>
    <w:rsid w:val="00BD7FE1"/>
    <w:rsid w:val="00BE37CA"/>
    <w:rsid w:val="00BE6144"/>
    <w:rsid w:val="00BE635A"/>
    <w:rsid w:val="00BF17E9"/>
    <w:rsid w:val="00BF2ABB"/>
    <w:rsid w:val="00BF5099"/>
    <w:rsid w:val="00C10B5E"/>
    <w:rsid w:val="00C10F10"/>
    <w:rsid w:val="00C15D4D"/>
    <w:rsid w:val="00C175DC"/>
    <w:rsid w:val="00C30171"/>
    <w:rsid w:val="00C309D8"/>
    <w:rsid w:val="00C43519"/>
    <w:rsid w:val="00C45263"/>
    <w:rsid w:val="00C51537"/>
    <w:rsid w:val="00C52BC3"/>
    <w:rsid w:val="00C61AFA"/>
    <w:rsid w:val="00C61D64"/>
    <w:rsid w:val="00C62099"/>
    <w:rsid w:val="00C62A34"/>
    <w:rsid w:val="00C64EA3"/>
    <w:rsid w:val="00C72867"/>
    <w:rsid w:val="00C75E81"/>
    <w:rsid w:val="00C83BB6"/>
    <w:rsid w:val="00C86609"/>
    <w:rsid w:val="00C92B4C"/>
    <w:rsid w:val="00C954F6"/>
    <w:rsid w:val="00CA36A0"/>
    <w:rsid w:val="00CA6BC5"/>
    <w:rsid w:val="00CC571B"/>
    <w:rsid w:val="00CC61CD"/>
    <w:rsid w:val="00CC6C02"/>
    <w:rsid w:val="00CC737B"/>
    <w:rsid w:val="00CD5011"/>
    <w:rsid w:val="00CE640F"/>
    <w:rsid w:val="00CE76BC"/>
    <w:rsid w:val="00CF540E"/>
    <w:rsid w:val="00D02F07"/>
    <w:rsid w:val="00D15D88"/>
    <w:rsid w:val="00D27D49"/>
    <w:rsid w:val="00D27EBE"/>
    <w:rsid w:val="00D36A49"/>
    <w:rsid w:val="00D47DC7"/>
    <w:rsid w:val="00D517C6"/>
    <w:rsid w:val="00D71D84"/>
    <w:rsid w:val="00D72464"/>
    <w:rsid w:val="00D72A57"/>
    <w:rsid w:val="00D75FCA"/>
    <w:rsid w:val="00D768EB"/>
    <w:rsid w:val="00D81E17"/>
    <w:rsid w:val="00D82D1E"/>
    <w:rsid w:val="00D832D9"/>
    <w:rsid w:val="00D90F00"/>
    <w:rsid w:val="00D92D9A"/>
    <w:rsid w:val="00D96804"/>
    <w:rsid w:val="00D975C0"/>
    <w:rsid w:val="00DA5285"/>
    <w:rsid w:val="00DB191D"/>
    <w:rsid w:val="00DB4F91"/>
    <w:rsid w:val="00DB6D0A"/>
    <w:rsid w:val="00DC06BE"/>
    <w:rsid w:val="00DC1F0F"/>
    <w:rsid w:val="00DC3117"/>
    <w:rsid w:val="00DC4E2A"/>
    <w:rsid w:val="00DC5DD9"/>
    <w:rsid w:val="00DC6D2D"/>
    <w:rsid w:val="00DD4E59"/>
    <w:rsid w:val="00DE33B5"/>
    <w:rsid w:val="00DE5E18"/>
    <w:rsid w:val="00DF0487"/>
    <w:rsid w:val="00DF5EA4"/>
    <w:rsid w:val="00E02681"/>
    <w:rsid w:val="00E02792"/>
    <w:rsid w:val="00E034D8"/>
    <w:rsid w:val="00E04CC0"/>
    <w:rsid w:val="00E15816"/>
    <w:rsid w:val="00E160D5"/>
    <w:rsid w:val="00E239FF"/>
    <w:rsid w:val="00E27D7B"/>
    <w:rsid w:val="00E30556"/>
    <w:rsid w:val="00E30981"/>
    <w:rsid w:val="00E33136"/>
    <w:rsid w:val="00E34D7C"/>
    <w:rsid w:val="00E3723D"/>
    <w:rsid w:val="00E44C89"/>
    <w:rsid w:val="00E457A6"/>
    <w:rsid w:val="00E54F9E"/>
    <w:rsid w:val="00E61BA2"/>
    <w:rsid w:val="00E63864"/>
    <w:rsid w:val="00E6403F"/>
    <w:rsid w:val="00E664E4"/>
    <w:rsid w:val="00E75451"/>
    <w:rsid w:val="00E76AD6"/>
    <w:rsid w:val="00E770C4"/>
    <w:rsid w:val="00E84C5A"/>
    <w:rsid w:val="00E861DB"/>
    <w:rsid w:val="00E908F1"/>
    <w:rsid w:val="00E93406"/>
    <w:rsid w:val="00E956C5"/>
    <w:rsid w:val="00E95C39"/>
    <w:rsid w:val="00EA2C39"/>
    <w:rsid w:val="00EB0A3C"/>
    <w:rsid w:val="00EB0A96"/>
    <w:rsid w:val="00EB77F9"/>
    <w:rsid w:val="00EC5769"/>
    <w:rsid w:val="00EC7D00"/>
    <w:rsid w:val="00ED0304"/>
    <w:rsid w:val="00ED4FF7"/>
    <w:rsid w:val="00ED5B7B"/>
    <w:rsid w:val="00EE38FA"/>
    <w:rsid w:val="00EE3E2C"/>
    <w:rsid w:val="00EE5D23"/>
    <w:rsid w:val="00EE750D"/>
    <w:rsid w:val="00EF3CA4"/>
    <w:rsid w:val="00EF49A8"/>
    <w:rsid w:val="00EF7859"/>
    <w:rsid w:val="00F014DA"/>
    <w:rsid w:val="00F02591"/>
    <w:rsid w:val="00F25C56"/>
    <w:rsid w:val="00F30AE1"/>
    <w:rsid w:val="00F5696E"/>
    <w:rsid w:val="00F60EFF"/>
    <w:rsid w:val="00F67D2D"/>
    <w:rsid w:val="00F858F2"/>
    <w:rsid w:val="00F860CC"/>
    <w:rsid w:val="00F904BF"/>
    <w:rsid w:val="00F94398"/>
    <w:rsid w:val="00FB2B56"/>
    <w:rsid w:val="00FB55D5"/>
    <w:rsid w:val="00FC12BF"/>
    <w:rsid w:val="00FC2C60"/>
    <w:rsid w:val="00FD3E6F"/>
    <w:rsid w:val="00FD51B9"/>
    <w:rsid w:val="00FD5849"/>
    <w:rsid w:val="00FE03E4"/>
    <w:rsid w:val="00FE2A39"/>
    <w:rsid w:val="00FF39CF"/>
    <w:rsid w:val="00FF7159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F6A59A-8006-426F-9BFE-685BB6B8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8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4E4"/>
  </w:style>
  <w:style w:type="paragraph" w:styleId="Heading1">
    <w:name w:val="heading 1"/>
    <w:basedOn w:val="Normal"/>
    <w:next w:val="Normal"/>
    <w:link w:val="Heading1Char"/>
    <w:uiPriority w:val="1"/>
    <w:qFormat/>
    <w:rsid w:val="00D15D88"/>
    <w:pPr>
      <w:keepNext/>
      <w:keepLines/>
      <w:spacing w:before="240"/>
      <w:outlineLvl w:val="0"/>
    </w:pPr>
    <w:rPr>
      <w:rFonts w:ascii="Lato Semibold" w:eastAsia="Times New Roman" w:hAnsi="Lato Semibold"/>
      <w:color w:val="1F1F5F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A567EE"/>
    <w:pPr>
      <w:keepNext/>
      <w:keepLines/>
      <w:spacing w:before="240"/>
      <w:outlineLvl w:val="1"/>
    </w:pPr>
    <w:rPr>
      <w:rFonts w:ascii="Lato Semibold" w:eastAsia="Times New Roman" w:hAnsi="Lato Semibold"/>
      <w:color w:val="454347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A567EE"/>
    <w:pPr>
      <w:keepNext/>
      <w:keepLines/>
      <w:spacing w:before="240"/>
      <w:outlineLvl w:val="2"/>
    </w:pPr>
    <w:rPr>
      <w:rFonts w:ascii="Lato Semibold" w:hAnsi="Lato Semibold" w:cs="Arial"/>
      <w:color w:val="1F1F5F" w:themeColor="text1"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1"/>
    <w:qFormat/>
    <w:rsid w:val="00A567EE"/>
    <w:pPr>
      <w:keepNext/>
      <w:keepLines/>
      <w:spacing w:before="240"/>
      <w:outlineLvl w:val="3"/>
    </w:pPr>
    <w:rPr>
      <w:rFonts w:ascii="Lato Semibold" w:eastAsia="Times New Roman" w:hAnsi="Lato Semibold"/>
      <w:bCs/>
      <w:iCs/>
      <w:color w:val="454347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rsid w:val="009A5F24"/>
    <w:pPr>
      <w:keepNext/>
      <w:keepLines/>
      <w:numPr>
        <w:ilvl w:val="4"/>
        <w:numId w:val="3"/>
      </w:numPr>
      <w:outlineLvl w:val="4"/>
    </w:pPr>
    <w:rPr>
      <w:b/>
      <w:color w:val="1F1F5F" w:themeColor="text1"/>
    </w:rPr>
  </w:style>
  <w:style w:type="paragraph" w:styleId="Heading6">
    <w:name w:val="heading 6"/>
    <w:basedOn w:val="Normal"/>
    <w:next w:val="Normal"/>
    <w:link w:val="Heading6Char"/>
    <w:uiPriority w:val="9"/>
    <w:rsid w:val="009A5F24"/>
    <w:pPr>
      <w:keepNext/>
      <w:keepLines/>
      <w:numPr>
        <w:ilvl w:val="5"/>
        <w:numId w:val="3"/>
      </w:numPr>
      <w:outlineLvl w:val="5"/>
    </w:pPr>
    <w:rPr>
      <w:b/>
      <w:color w:val="606060"/>
    </w:rPr>
  </w:style>
  <w:style w:type="paragraph" w:styleId="Heading7">
    <w:name w:val="heading 7"/>
    <w:basedOn w:val="Normal"/>
    <w:next w:val="Normal"/>
    <w:link w:val="Heading7Char"/>
    <w:uiPriority w:val="9"/>
    <w:rsid w:val="009A5F24"/>
    <w:pPr>
      <w:keepNext/>
      <w:keepLines/>
      <w:numPr>
        <w:ilvl w:val="6"/>
        <w:numId w:val="3"/>
      </w:numPr>
      <w:outlineLvl w:val="6"/>
    </w:pPr>
    <w:rPr>
      <w:b/>
      <w:color w:val="1F1F5F" w:themeColor="text1"/>
    </w:rPr>
  </w:style>
  <w:style w:type="paragraph" w:styleId="Heading8">
    <w:name w:val="heading 8"/>
    <w:basedOn w:val="Normal"/>
    <w:next w:val="Normal"/>
    <w:link w:val="Heading8Char"/>
    <w:uiPriority w:val="9"/>
    <w:rsid w:val="009A5F24"/>
    <w:pPr>
      <w:keepNext/>
      <w:keepLines/>
      <w:numPr>
        <w:ilvl w:val="7"/>
        <w:numId w:val="3"/>
      </w:numPr>
      <w:outlineLvl w:val="7"/>
    </w:pPr>
    <w:rPr>
      <w:b/>
      <w:color w:val="606060"/>
    </w:rPr>
  </w:style>
  <w:style w:type="paragraph" w:styleId="Heading9">
    <w:name w:val="heading 9"/>
    <w:basedOn w:val="Normal"/>
    <w:next w:val="Normal"/>
    <w:link w:val="Heading9Char"/>
    <w:uiPriority w:val="9"/>
    <w:rsid w:val="009A5F24"/>
    <w:pPr>
      <w:keepNext/>
      <w:keepLines/>
      <w:numPr>
        <w:ilvl w:val="8"/>
        <w:numId w:val="3"/>
      </w:numPr>
      <w:outlineLvl w:val="8"/>
    </w:pPr>
    <w:rPr>
      <w:b/>
      <w:color w:val="1F1F5F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2"/>
    <w:semiHidden/>
    <w:rsid w:val="003504FD"/>
  </w:style>
  <w:style w:type="character" w:customStyle="1" w:styleId="Heading1Char">
    <w:name w:val="Heading 1 Char"/>
    <w:basedOn w:val="DefaultParagraphFont"/>
    <w:link w:val="Heading1"/>
    <w:uiPriority w:val="2"/>
    <w:rsid w:val="00D15D88"/>
    <w:rPr>
      <w:rFonts w:ascii="Lato Semibold" w:eastAsia="Times New Roman" w:hAnsi="Lato Semibold"/>
      <w:color w:val="1F1F5F"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A567EE"/>
    <w:rPr>
      <w:rFonts w:ascii="Lato Semibold" w:eastAsia="Times New Roman" w:hAnsi="Lato Semibold"/>
      <w:color w:val="454347"/>
      <w:sz w:val="32"/>
      <w:szCs w:val="28"/>
    </w:rPr>
  </w:style>
  <w:style w:type="paragraph" w:styleId="Title">
    <w:name w:val="Title"/>
    <w:basedOn w:val="Normal"/>
    <w:next w:val="Normal"/>
    <w:link w:val="TitleChar"/>
    <w:qFormat/>
    <w:rsid w:val="002D6524"/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character" w:customStyle="1" w:styleId="TitleChar">
    <w:name w:val="Title Char"/>
    <w:basedOn w:val="DefaultParagraphFont"/>
    <w:link w:val="Title"/>
    <w:rsid w:val="002D6524"/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5654B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E3E2C"/>
    <w:rPr>
      <w:rFonts w:ascii="Arial" w:eastAsiaTheme="majorEastAsia" w:hAnsi="Arial" w:cstheme="majorBidi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2"/>
    <w:rsid w:val="00A567EE"/>
    <w:rPr>
      <w:rFonts w:ascii="Lato Semibold" w:hAnsi="Lato Semibold" w:cs="Arial"/>
      <w:color w:val="1F1F5F" w:themeColor="text1"/>
      <w:sz w:val="28"/>
      <w:szCs w:val="26"/>
    </w:rPr>
  </w:style>
  <w:style w:type="paragraph" w:styleId="BlockText">
    <w:name w:val="Block Text"/>
    <w:basedOn w:val="Normal"/>
    <w:semiHidden/>
    <w:rsid w:val="00414CB3"/>
    <w:rPr>
      <w:rFonts w:eastAsiaTheme="minorEastAsia"/>
      <w:iCs/>
    </w:rPr>
  </w:style>
  <w:style w:type="paragraph" w:styleId="Header">
    <w:name w:val="header"/>
    <w:aliases w:val="Page header"/>
    <w:basedOn w:val="Normal"/>
    <w:next w:val="Normal"/>
    <w:link w:val="HeaderChar"/>
    <w:uiPriority w:val="8"/>
    <w:rsid w:val="00D96804"/>
    <w:pPr>
      <w:tabs>
        <w:tab w:val="right" w:pos="9638"/>
      </w:tabs>
      <w:spacing w:after="240"/>
      <w:jc w:val="right"/>
    </w:pPr>
  </w:style>
  <w:style w:type="character" w:customStyle="1" w:styleId="HeaderChar">
    <w:name w:val="Header Char"/>
    <w:aliases w:val="Page header Char"/>
    <w:basedOn w:val="DefaultParagraphFont"/>
    <w:link w:val="Header"/>
    <w:uiPriority w:val="8"/>
    <w:rsid w:val="00D96804"/>
    <w:rPr>
      <w:rFonts w:ascii="Lato" w:hAnsi="Lato"/>
    </w:rPr>
  </w:style>
  <w:style w:type="paragraph" w:styleId="Footer">
    <w:name w:val="footer"/>
    <w:basedOn w:val="Normal"/>
    <w:link w:val="FooterChar"/>
    <w:uiPriority w:val="99"/>
    <w:semiHidden/>
    <w:rsid w:val="00B02EF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5386"/>
    <w:rPr>
      <w:rFonts w:ascii="Arial" w:eastAsia="Times New Roman" w:hAnsi="Arial"/>
      <w:sz w:val="22"/>
      <w:lang w:eastAsia="en-AU"/>
    </w:rPr>
  </w:style>
  <w:style w:type="paragraph" w:customStyle="1" w:styleId="Subtitle0">
    <w:name w:val="Sub title"/>
    <w:basedOn w:val="Normal"/>
    <w:uiPriority w:val="1"/>
    <w:qFormat/>
    <w:rsid w:val="0070624C"/>
    <w:pPr>
      <w:numPr>
        <w:ilvl w:val="1"/>
      </w:numPr>
      <w:spacing w:after="160"/>
    </w:pPr>
    <w:rPr>
      <w:rFonts w:asciiTheme="majorHAnsi" w:eastAsia="Times New Roman" w:hAnsiTheme="majorHAnsi"/>
      <w:color w:val="127CC0" w:themeColor="accent2"/>
      <w:sz w:val="40"/>
    </w:rPr>
  </w:style>
  <w:style w:type="character" w:customStyle="1" w:styleId="Heading4Char">
    <w:name w:val="Heading 4 Char"/>
    <w:basedOn w:val="DefaultParagraphFont"/>
    <w:link w:val="Heading4"/>
    <w:uiPriority w:val="2"/>
    <w:rsid w:val="00A567EE"/>
    <w:rPr>
      <w:rFonts w:ascii="Lato Semibold" w:eastAsia="Times New Roman" w:hAnsi="Lato Semibold"/>
      <w:bCs/>
      <w:iCs/>
      <w:color w:val="454347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62CC"/>
    <w:rPr>
      <w:color w:val="808080"/>
    </w:rPr>
  </w:style>
  <w:style w:type="paragraph" w:styleId="ListParagraph">
    <w:name w:val="List Paragraph"/>
    <w:basedOn w:val="BlockText"/>
    <w:uiPriority w:val="34"/>
    <w:semiHidden/>
    <w:rsid w:val="003B6A61"/>
    <w:pPr>
      <w:spacing w:after="120"/>
    </w:pPr>
  </w:style>
  <w:style w:type="table" w:styleId="TableGrid">
    <w:name w:val="Table Grid"/>
    <w:basedOn w:val="TableNormal"/>
    <w:uiPriority w:val="59"/>
    <w:rsid w:val="0013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endix">
    <w:name w:val="Appendix"/>
    <w:basedOn w:val="Heading1"/>
    <w:next w:val="Normal"/>
    <w:uiPriority w:val="11"/>
    <w:semiHidden/>
    <w:qFormat/>
    <w:rsid w:val="00414CB3"/>
  </w:style>
  <w:style w:type="paragraph" w:styleId="BodyText">
    <w:name w:val="Body Text"/>
    <w:basedOn w:val="Normal"/>
    <w:link w:val="BodyTextChar"/>
    <w:uiPriority w:val="99"/>
    <w:semiHidden/>
    <w:rsid w:val="00414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4CB3"/>
    <w:rPr>
      <w:rFonts w:ascii="Arial" w:hAnsi="Arial"/>
      <w:sz w:val="22"/>
      <w:szCs w:val="22"/>
    </w:rPr>
  </w:style>
  <w:style w:type="numbering" w:customStyle="1" w:styleId="Bulletlist">
    <w:name w:val="Bullet list"/>
    <w:basedOn w:val="NoList"/>
    <w:rsid w:val="009F2A4D"/>
    <w:pPr>
      <w:numPr>
        <w:numId w:val="1"/>
      </w:numPr>
    </w:pPr>
  </w:style>
  <w:style w:type="table" w:styleId="TableGridLight">
    <w:name w:val="Grid Table Light"/>
    <w:basedOn w:val="TableNormal"/>
    <w:uiPriority w:val="40"/>
    <w:rsid w:val="00B2599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semiHidden/>
    <w:unhideWhenUsed/>
    <w:rsid w:val="0041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semiHidden/>
    <w:rsid w:val="00EE750D"/>
    <w:rPr>
      <w:b/>
      <w:color w:val="1F1F5F" w:themeColor="text1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EE750D"/>
    <w:rPr>
      <w:b/>
      <w:color w:val="606060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EE750D"/>
    <w:rPr>
      <w:b/>
      <w:color w:val="1F1F5F" w:themeColor="text1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EE750D"/>
    <w:rPr>
      <w:b/>
      <w:color w:val="606060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EE750D"/>
    <w:rPr>
      <w:b/>
      <w:color w:val="1F1F5F" w:themeColor="text1"/>
    </w:rPr>
  </w:style>
  <w:style w:type="numbering" w:customStyle="1" w:styleId="Numberlist">
    <w:name w:val="Number list"/>
    <w:uiPriority w:val="99"/>
    <w:rsid w:val="007C6D9F"/>
    <w:pPr>
      <w:numPr>
        <w:numId w:val="2"/>
      </w:numPr>
    </w:pPr>
  </w:style>
  <w:style w:type="paragraph" w:styleId="ListNumber">
    <w:name w:val="List Number"/>
    <w:aliases w:val="Number list level 1"/>
    <w:basedOn w:val="Normal"/>
    <w:uiPriority w:val="5"/>
    <w:semiHidden/>
    <w:rsid w:val="00A22C38"/>
    <w:pPr>
      <w:spacing w:after="120"/>
    </w:pPr>
  </w:style>
  <w:style w:type="paragraph" w:styleId="ListNumber2">
    <w:name w:val="List Number 2"/>
    <w:aliases w:val="Number list level 2"/>
    <w:basedOn w:val="Normal"/>
    <w:uiPriority w:val="5"/>
    <w:semiHidden/>
    <w:rsid w:val="00A22C38"/>
    <w:pPr>
      <w:spacing w:after="120"/>
    </w:pPr>
  </w:style>
  <w:style w:type="paragraph" w:styleId="ListNumber3">
    <w:name w:val="List Number 3"/>
    <w:aliases w:val="Number list level 3"/>
    <w:basedOn w:val="Normal"/>
    <w:uiPriority w:val="5"/>
    <w:semiHidden/>
    <w:rsid w:val="00A22C38"/>
    <w:pPr>
      <w:spacing w:after="120"/>
    </w:pPr>
  </w:style>
  <w:style w:type="paragraph" w:styleId="ListNumber4">
    <w:name w:val="List Number 4"/>
    <w:aliases w:val="Number list level 4"/>
    <w:basedOn w:val="Normal"/>
    <w:uiPriority w:val="5"/>
    <w:semiHidden/>
    <w:rsid w:val="00A22C38"/>
    <w:pPr>
      <w:spacing w:after="120"/>
    </w:pPr>
  </w:style>
  <w:style w:type="paragraph" w:styleId="ListNumber5">
    <w:name w:val="List Number 5"/>
    <w:aliases w:val="List number 5 - with space"/>
    <w:basedOn w:val="Normal"/>
    <w:uiPriority w:val="5"/>
    <w:semiHidden/>
    <w:rsid w:val="00A22C38"/>
    <w:pPr>
      <w:spacing w:after="120"/>
    </w:pPr>
  </w:style>
  <w:style w:type="paragraph" w:styleId="ListBullet">
    <w:name w:val="List Bullet"/>
    <w:aliases w:val="Bullet list level 1"/>
    <w:basedOn w:val="Normal"/>
    <w:uiPriority w:val="4"/>
    <w:semiHidden/>
    <w:rsid w:val="00176123"/>
    <w:pPr>
      <w:numPr>
        <w:numId w:val="8"/>
      </w:numPr>
      <w:spacing w:after="120"/>
      <w:ind w:left="0" w:firstLine="0"/>
    </w:pPr>
  </w:style>
  <w:style w:type="paragraph" w:styleId="ListBullet2">
    <w:name w:val="List Bullet 2"/>
    <w:aliases w:val="Bullet list level 2"/>
    <w:basedOn w:val="Normal"/>
    <w:uiPriority w:val="4"/>
    <w:semiHidden/>
    <w:rsid w:val="006847AD"/>
    <w:pPr>
      <w:numPr>
        <w:ilvl w:val="1"/>
        <w:numId w:val="8"/>
      </w:numPr>
      <w:spacing w:after="120"/>
    </w:pPr>
  </w:style>
  <w:style w:type="paragraph" w:styleId="ListBullet3">
    <w:name w:val="List Bullet 3"/>
    <w:aliases w:val="Bullet list level 3"/>
    <w:basedOn w:val="Normal"/>
    <w:uiPriority w:val="4"/>
    <w:semiHidden/>
    <w:rsid w:val="006847AD"/>
    <w:pPr>
      <w:numPr>
        <w:ilvl w:val="2"/>
        <w:numId w:val="8"/>
      </w:numPr>
      <w:spacing w:after="120"/>
    </w:pPr>
  </w:style>
  <w:style w:type="paragraph" w:styleId="ListBullet4">
    <w:name w:val="List Bullet 4"/>
    <w:aliases w:val="Bullet list level 4"/>
    <w:basedOn w:val="Normal"/>
    <w:uiPriority w:val="4"/>
    <w:semiHidden/>
    <w:rsid w:val="006847AD"/>
    <w:pPr>
      <w:numPr>
        <w:ilvl w:val="3"/>
        <w:numId w:val="8"/>
      </w:numPr>
      <w:spacing w:after="120"/>
    </w:pPr>
  </w:style>
  <w:style w:type="paragraph" w:styleId="ListBullet5">
    <w:name w:val="List Bullet 5"/>
    <w:aliases w:val="Bullet list level 5"/>
    <w:basedOn w:val="Normal"/>
    <w:uiPriority w:val="4"/>
    <w:semiHidden/>
    <w:rsid w:val="004E2CB7"/>
    <w:pPr>
      <w:numPr>
        <w:ilvl w:val="4"/>
        <w:numId w:val="8"/>
      </w:numPr>
    </w:pPr>
  </w:style>
  <w:style w:type="character" w:styleId="Hyperlink">
    <w:name w:val="Hyperlink"/>
    <w:basedOn w:val="DefaultParagraphFont"/>
    <w:uiPriority w:val="99"/>
    <w:unhideWhenUsed/>
    <w:rsid w:val="002F0DB1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qFormat/>
    <w:rsid w:val="003B67FD"/>
    <w:pPr>
      <w:spacing w:before="480" w:after="0"/>
      <w:outlineLvl w:val="9"/>
    </w:pPr>
    <w:rPr>
      <w:kern w:val="0"/>
      <w:szCs w:val="28"/>
    </w:rPr>
  </w:style>
  <w:style w:type="paragraph" w:styleId="TOC1">
    <w:name w:val="toc 1"/>
    <w:basedOn w:val="Normal"/>
    <w:next w:val="Normal"/>
    <w:autoRedefine/>
    <w:uiPriority w:val="39"/>
    <w:semiHidden/>
    <w:rsid w:val="007859C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7859C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7859CD"/>
    <w:pPr>
      <w:spacing w:after="100"/>
      <w:ind w:left="440"/>
    </w:pPr>
  </w:style>
  <w:style w:type="paragraph" w:customStyle="1" w:styleId="Tablebulletlistlevel1">
    <w:name w:val="Table bullet list level 1"/>
    <w:basedOn w:val="Normal"/>
    <w:uiPriority w:val="6"/>
    <w:rsid w:val="00872EF1"/>
    <w:pPr>
      <w:numPr>
        <w:numId w:val="7"/>
      </w:numPr>
      <w:spacing w:after="20"/>
    </w:pPr>
  </w:style>
  <w:style w:type="paragraph" w:customStyle="1" w:styleId="Tablebulletlistlevel2">
    <w:name w:val="Table bullet list level 2"/>
    <w:basedOn w:val="Tablebulletlistlevel1"/>
    <w:uiPriority w:val="6"/>
    <w:semiHidden/>
    <w:rsid w:val="002716CD"/>
    <w:pPr>
      <w:numPr>
        <w:ilvl w:val="1"/>
      </w:numPr>
    </w:pPr>
  </w:style>
  <w:style w:type="paragraph" w:customStyle="1" w:styleId="Tablebulletlistlevel3">
    <w:name w:val="Table bullet list level 3"/>
    <w:basedOn w:val="Tablebulletlistlevel2"/>
    <w:uiPriority w:val="6"/>
    <w:semiHidden/>
    <w:qFormat/>
    <w:rsid w:val="002716CD"/>
    <w:pPr>
      <w:numPr>
        <w:ilvl w:val="2"/>
      </w:numPr>
    </w:pPr>
  </w:style>
  <w:style w:type="paragraph" w:customStyle="1" w:styleId="Tablebulletlistlevel4">
    <w:name w:val="Table bullet list level 4"/>
    <w:basedOn w:val="Tablebulletlistlevel3"/>
    <w:uiPriority w:val="6"/>
    <w:semiHidden/>
    <w:qFormat/>
    <w:rsid w:val="002716CD"/>
    <w:pPr>
      <w:numPr>
        <w:ilvl w:val="3"/>
      </w:numPr>
    </w:pPr>
  </w:style>
  <w:style w:type="paragraph" w:customStyle="1" w:styleId="Tablebulletlistlevel5">
    <w:name w:val="Table bullet list level 5"/>
    <w:basedOn w:val="Tablebulletlistlevel4"/>
    <w:uiPriority w:val="6"/>
    <w:semiHidden/>
    <w:qFormat/>
    <w:rsid w:val="002716CD"/>
    <w:pPr>
      <w:numPr>
        <w:ilvl w:val="4"/>
      </w:numPr>
    </w:pPr>
  </w:style>
  <w:style w:type="paragraph" w:customStyle="1" w:styleId="Tablebulletlistlevel6">
    <w:name w:val="Table bullet list level 6"/>
    <w:basedOn w:val="Tablebulletlistlevel5"/>
    <w:uiPriority w:val="6"/>
    <w:semiHidden/>
    <w:qFormat/>
    <w:rsid w:val="001D7CA4"/>
    <w:pPr>
      <w:numPr>
        <w:ilvl w:val="5"/>
      </w:numPr>
    </w:pPr>
  </w:style>
  <w:style w:type="paragraph" w:customStyle="1" w:styleId="Tablebulletlistlevel7">
    <w:name w:val="Table bullet list level 7"/>
    <w:basedOn w:val="Tablebulletlistlevel6"/>
    <w:uiPriority w:val="6"/>
    <w:semiHidden/>
    <w:qFormat/>
    <w:rsid w:val="002716CD"/>
    <w:pPr>
      <w:numPr>
        <w:ilvl w:val="6"/>
      </w:numPr>
    </w:pPr>
  </w:style>
  <w:style w:type="paragraph" w:customStyle="1" w:styleId="Tablebulletlistlevel8">
    <w:name w:val="Table bullet list level 8"/>
    <w:basedOn w:val="Tablebulletlistlevel7"/>
    <w:uiPriority w:val="6"/>
    <w:semiHidden/>
    <w:qFormat/>
    <w:rsid w:val="002716CD"/>
    <w:pPr>
      <w:numPr>
        <w:ilvl w:val="7"/>
      </w:numPr>
    </w:pPr>
  </w:style>
  <w:style w:type="paragraph" w:customStyle="1" w:styleId="Tablebulletlistlevel9">
    <w:name w:val="Table bullet list level 9"/>
    <w:basedOn w:val="Tablebulletlistlevel8"/>
    <w:uiPriority w:val="6"/>
    <w:semiHidden/>
    <w:qFormat/>
    <w:rsid w:val="002716CD"/>
    <w:pPr>
      <w:numPr>
        <w:ilvl w:val="8"/>
      </w:numPr>
    </w:pPr>
  </w:style>
  <w:style w:type="numbering" w:customStyle="1" w:styleId="Tablebulletlist">
    <w:name w:val="Table bullet list"/>
    <w:uiPriority w:val="99"/>
    <w:rsid w:val="002716CD"/>
    <w:pPr>
      <w:numPr>
        <w:numId w:val="4"/>
      </w:numPr>
    </w:pPr>
  </w:style>
  <w:style w:type="paragraph" w:customStyle="1" w:styleId="Tablenumberlistlevel1">
    <w:name w:val="Table number list level 1"/>
    <w:basedOn w:val="Normal"/>
    <w:uiPriority w:val="7"/>
    <w:rsid w:val="00872EF1"/>
    <w:pPr>
      <w:numPr>
        <w:numId w:val="6"/>
      </w:numPr>
      <w:spacing w:after="20"/>
    </w:pPr>
  </w:style>
  <w:style w:type="paragraph" w:customStyle="1" w:styleId="Tablenumberlistlevel2">
    <w:name w:val="Table number list level 2"/>
    <w:basedOn w:val="Tablenumberlistlevel1"/>
    <w:uiPriority w:val="7"/>
    <w:semiHidden/>
    <w:rsid w:val="002716CD"/>
    <w:pPr>
      <w:numPr>
        <w:ilvl w:val="1"/>
      </w:numPr>
    </w:pPr>
  </w:style>
  <w:style w:type="paragraph" w:customStyle="1" w:styleId="Tablenumberlistlevel3">
    <w:name w:val="Table number list level 3"/>
    <w:basedOn w:val="Tablenumberlistlevel2"/>
    <w:uiPriority w:val="7"/>
    <w:semiHidden/>
    <w:qFormat/>
    <w:rsid w:val="002716CD"/>
    <w:pPr>
      <w:numPr>
        <w:ilvl w:val="2"/>
      </w:numPr>
    </w:pPr>
  </w:style>
  <w:style w:type="paragraph" w:customStyle="1" w:styleId="Tablenumberlistlevel4">
    <w:name w:val="Table number list level 4"/>
    <w:basedOn w:val="Tablenumberlistlevel3"/>
    <w:uiPriority w:val="7"/>
    <w:semiHidden/>
    <w:qFormat/>
    <w:rsid w:val="002716CD"/>
    <w:pPr>
      <w:numPr>
        <w:ilvl w:val="3"/>
      </w:numPr>
    </w:pPr>
  </w:style>
  <w:style w:type="paragraph" w:customStyle="1" w:styleId="Tablenumberlistlevel5">
    <w:name w:val="Table number list level 5"/>
    <w:basedOn w:val="Tablenumberlistlevel4"/>
    <w:uiPriority w:val="7"/>
    <w:semiHidden/>
    <w:qFormat/>
    <w:rsid w:val="002716CD"/>
    <w:pPr>
      <w:numPr>
        <w:ilvl w:val="4"/>
      </w:numPr>
    </w:pPr>
  </w:style>
  <w:style w:type="paragraph" w:customStyle="1" w:styleId="Tablenumberlistlevel6">
    <w:name w:val="Table number list level 6"/>
    <w:basedOn w:val="Tablenumberlistlevel5"/>
    <w:uiPriority w:val="7"/>
    <w:semiHidden/>
    <w:qFormat/>
    <w:rsid w:val="002716CD"/>
    <w:pPr>
      <w:numPr>
        <w:ilvl w:val="5"/>
      </w:numPr>
    </w:pPr>
  </w:style>
  <w:style w:type="paragraph" w:customStyle="1" w:styleId="Tablenumberlistlevel7">
    <w:name w:val="Table number list level 7"/>
    <w:basedOn w:val="Tablenumberlistlevel6"/>
    <w:uiPriority w:val="7"/>
    <w:semiHidden/>
    <w:qFormat/>
    <w:rsid w:val="002716CD"/>
    <w:pPr>
      <w:numPr>
        <w:ilvl w:val="6"/>
      </w:numPr>
    </w:pPr>
  </w:style>
  <w:style w:type="paragraph" w:customStyle="1" w:styleId="Tablenumberlistlevel8">
    <w:name w:val="Table number list level 8"/>
    <w:basedOn w:val="Tablenumberlistlevel7"/>
    <w:uiPriority w:val="7"/>
    <w:semiHidden/>
    <w:qFormat/>
    <w:rsid w:val="002716CD"/>
    <w:pPr>
      <w:numPr>
        <w:ilvl w:val="7"/>
      </w:numPr>
    </w:pPr>
  </w:style>
  <w:style w:type="paragraph" w:customStyle="1" w:styleId="Tablenumberlistlevel9">
    <w:name w:val="Table number list level 9"/>
    <w:basedOn w:val="Tablenumberlistlevel8"/>
    <w:uiPriority w:val="7"/>
    <w:semiHidden/>
    <w:qFormat/>
    <w:rsid w:val="002716CD"/>
    <w:pPr>
      <w:numPr>
        <w:ilvl w:val="8"/>
      </w:numPr>
    </w:pPr>
  </w:style>
  <w:style w:type="numbering" w:customStyle="1" w:styleId="Tablenumberlist">
    <w:name w:val="Table number list"/>
    <w:uiPriority w:val="99"/>
    <w:rsid w:val="002716CD"/>
    <w:pPr>
      <w:numPr>
        <w:numId w:val="5"/>
      </w:numPr>
    </w:pPr>
  </w:style>
  <w:style w:type="table" w:styleId="GridTable1Light-Accent4">
    <w:name w:val="Grid Table 1 Light Accent 4"/>
    <w:basedOn w:val="TableNormal"/>
    <w:uiPriority w:val="46"/>
    <w:rsid w:val="00EB0A3C"/>
    <w:pPr>
      <w:spacing w:after="0"/>
    </w:pPr>
    <w:tblPr>
      <w:tblStyleRowBandSize w:val="1"/>
      <w:tblStyleColBandSize w:val="1"/>
      <w:tblBorders>
        <w:top w:val="single" w:sz="4" w:space="0" w:color="FF6FAF" w:themeColor="accent4" w:themeTint="66"/>
        <w:left w:val="single" w:sz="4" w:space="0" w:color="FF6FAF" w:themeColor="accent4" w:themeTint="66"/>
        <w:bottom w:val="single" w:sz="4" w:space="0" w:color="FF6FAF" w:themeColor="accent4" w:themeTint="66"/>
        <w:right w:val="single" w:sz="4" w:space="0" w:color="FF6FAF" w:themeColor="accent4" w:themeTint="66"/>
        <w:insideH w:val="single" w:sz="4" w:space="0" w:color="FF6FAF" w:themeColor="accent4" w:themeTint="66"/>
        <w:insideV w:val="single" w:sz="4" w:space="0" w:color="FF6FA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28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28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TGtable">
    <w:name w:val="NTG table"/>
    <w:basedOn w:val="TableGrid"/>
    <w:uiPriority w:val="99"/>
    <w:rsid w:val="00B14257"/>
    <w:pPr>
      <w:spacing w:before="40" w:after="40"/>
    </w:pPr>
    <w:rPr>
      <w:rFonts w:ascii="Lato" w:hAnsi="Lato"/>
      <w:szCs w:val="20"/>
      <w:lang w:eastAsia="en-AU"/>
    </w:rPr>
    <w:tblPr>
      <w:tblStyleRowBandSize w:val="1"/>
      <w:tblStyleColBandSize w:val="1"/>
      <w:tblBorders>
        <w:top w:val="single" w:sz="4" w:space="0" w:color="1F1F5F" w:themeColor="text1"/>
        <w:left w:val="single" w:sz="4" w:space="0" w:color="1F1F5F" w:themeColor="text1"/>
        <w:bottom w:val="single" w:sz="4" w:space="0" w:color="1F1F5F" w:themeColor="text1"/>
        <w:right w:val="single" w:sz="4" w:space="0" w:color="1F1F5F" w:themeColor="text1"/>
        <w:insideH w:val="none" w:sz="0" w:space="0" w:color="auto"/>
        <w:insideV w:val="single" w:sz="4" w:space="0" w:color="1F1F5F" w:themeColor="text1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="60" w:beforeAutospacing="0" w:afterLines="0" w:after="6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Arial" w:hAnsi="Arial"/>
        <w:b/>
        <w:sz w:val="22"/>
      </w:rPr>
      <w:tblPr/>
      <w:tcPr>
        <w:shd w:val="clear" w:color="auto" w:fill="1F1F5F" w:themeFill="text1"/>
      </w:tcPr>
    </w:tblStylePr>
    <w:tblStylePr w:type="lastRow">
      <w:rPr>
        <w:rFonts w:ascii="Arial" w:hAnsi="Arial"/>
        <w:b/>
        <w:color w:val="auto"/>
        <w:sz w:val="22"/>
      </w:rPr>
      <w:tblPr/>
      <w:tcPr>
        <w:tcBorders>
          <w:top w:val="single" w:sz="4" w:space="0" w:color="1F1F5F" w:themeColor="text1"/>
          <w:left w:val="single" w:sz="4" w:space="0" w:color="1F1F5F" w:themeColor="text1"/>
          <w:bottom w:val="single" w:sz="4" w:space="0" w:color="1F1F5F" w:themeColor="text1"/>
          <w:right w:val="single" w:sz="4" w:space="0" w:color="1F1F5F" w:themeColor="text1"/>
        </w:tcBorders>
        <w:shd w:val="clear" w:color="auto" w:fill="auto"/>
      </w:tcPr>
    </w:tblStylePr>
    <w:tblStylePr w:type="firstCol">
      <w:rPr>
        <w:rFonts w:ascii="Arial" w:hAnsi="Arial"/>
        <w:sz w:val="22"/>
      </w:rPr>
    </w:tblStylePr>
    <w:tblStylePr w:type="lastCol">
      <w:rPr>
        <w:rFonts w:ascii="Arial" w:hAnsi="Arial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Lato" w:hAnsi="Lato"/>
        <w:color w:val="auto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  <w:tblPr/>
      <w:tcPr>
        <w:shd w:val="clear" w:color="auto" w:fill="D9D9D9" w:themeFill="background1" w:themeFillShade="D9"/>
      </w:tcPr>
    </w:tblStylePr>
    <w:tblStylePr w:type="neCell">
      <w:rPr>
        <w:rFonts w:ascii="Arial" w:hAnsi="Arial"/>
        <w:sz w:val="22"/>
      </w:rPr>
    </w:tblStylePr>
    <w:tblStylePr w:type="nwCell">
      <w:rPr>
        <w:rFonts w:ascii="Arial" w:hAnsi="Arial"/>
        <w:sz w:val="22"/>
      </w:rPr>
    </w:tblStylePr>
    <w:tblStylePr w:type="seCell">
      <w:rPr>
        <w:rFonts w:ascii="Arial" w:hAnsi="Arial"/>
        <w:sz w:val="22"/>
      </w:rPr>
    </w:tblStylePr>
    <w:tblStylePr w:type="swCell">
      <w:rPr>
        <w:rFonts w:ascii="Arial" w:hAnsi="Arial"/>
        <w:sz w:val="22"/>
      </w:rPr>
    </w:tblStylePr>
  </w:style>
  <w:style w:type="paragraph" w:styleId="Caption">
    <w:name w:val="caption"/>
    <w:basedOn w:val="Normal"/>
    <w:next w:val="Normal"/>
    <w:uiPriority w:val="8"/>
    <w:rsid w:val="0071700C"/>
    <w:rPr>
      <w:iCs/>
      <w:sz w:val="20"/>
      <w:szCs w:val="18"/>
    </w:rPr>
  </w:style>
  <w:style w:type="character" w:styleId="PageNumber">
    <w:name w:val="page number"/>
    <w:aliases w:val="Page number"/>
    <w:basedOn w:val="DefaultParagraphFont"/>
    <w:uiPriority w:val="8"/>
    <w:rsid w:val="00E908F1"/>
    <w:rPr>
      <w:rFonts w:ascii="Lato" w:hAnsi="Lato"/>
      <w:sz w:val="19"/>
    </w:rPr>
  </w:style>
  <w:style w:type="paragraph" w:customStyle="1" w:styleId="Hidden">
    <w:name w:val="Hidden"/>
    <w:basedOn w:val="Normal"/>
    <w:uiPriority w:val="9"/>
    <w:rsid w:val="0071700C"/>
    <w:pPr>
      <w:spacing w:after="0"/>
    </w:pPr>
    <w:rPr>
      <w:sz w:val="2"/>
      <w:szCs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EF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E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4h\AppData\Local\Packages\Microsoft.MicrosoftEdge_8wekyb3d8bbwe\TempState\Downloads\ntg-short-template_1.dotx" TargetMode="External"/></Relationships>
</file>

<file path=word/theme/theme1.xml><?xml version="1.0" encoding="utf-8"?>
<a:theme xmlns:a="http://schemas.openxmlformats.org/drawingml/2006/main" name="NTG theme new">
  <a:themeElements>
    <a:clrScheme name="NTG brand colours">
      <a:dk1>
        <a:srgbClr val="1F1F5F"/>
      </a:dk1>
      <a:lt1>
        <a:sysClr val="window" lastClr="FFFFFF"/>
      </a:lt1>
      <a:dk2>
        <a:srgbClr val="EE6321"/>
      </a:dk2>
      <a:lt2>
        <a:srgbClr val="FFFFFF"/>
      </a:lt2>
      <a:accent1>
        <a:srgbClr val="C25062"/>
      </a:accent1>
      <a:accent2>
        <a:srgbClr val="127CC0"/>
      </a:accent2>
      <a:accent3>
        <a:srgbClr val="007E91"/>
      </a:accent3>
      <a:accent4>
        <a:srgbClr val="980044"/>
      </a:accent4>
      <a:accent5>
        <a:srgbClr val="845278"/>
      </a:accent5>
      <a:accent6>
        <a:srgbClr val="1E5E5E"/>
      </a:accent6>
      <a:hlink>
        <a:srgbClr val="0563C1"/>
      </a:hlink>
      <a:folHlink>
        <a:srgbClr val="8C4799"/>
      </a:folHlink>
    </a:clrScheme>
    <a:fontScheme name="NT Government brand">
      <a:majorFont>
        <a:latin typeface="Lato Semibold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2021-01-25T00:00:00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48EB782-CCE2-4215-9713-CFFA0F699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ntg-short-template_1.dotx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Authority form disposal schedule</vt:lpstr>
    </vt:vector>
  </TitlesOfParts>
  <Company>Corporate and Digital Development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Authority form disposal schedule</dc:title>
  <dc:creator>Northern Territory Government</dc:creator>
  <cp:lastModifiedBy>Andrea Ruske</cp:lastModifiedBy>
  <cp:revision>2</cp:revision>
  <cp:lastPrinted>2019-07-29T01:45:00Z</cp:lastPrinted>
  <dcterms:created xsi:type="dcterms:W3CDTF">2021-01-25T06:06:00Z</dcterms:created>
  <dcterms:modified xsi:type="dcterms:W3CDTF">2021-01-25T06:06:00Z</dcterms:modified>
</cp:coreProperties>
</file>