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34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Record Class Description Form"/>
      </w:tblPr>
      <w:tblGrid>
        <w:gridCol w:w="1053"/>
        <w:gridCol w:w="87"/>
        <w:gridCol w:w="1274"/>
        <w:gridCol w:w="2833"/>
        <w:gridCol w:w="1134"/>
        <w:gridCol w:w="3967"/>
      </w:tblGrid>
      <w:tr w:rsidR="0048107E" w:rsidTr="0048107E">
        <w:tc>
          <w:tcPr>
            <w:tcW w:w="10348" w:type="dxa"/>
            <w:gridSpan w:val="6"/>
            <w:vAlign w:val="center"/>
          </w:tcPr>
          <w:p w:rsidR="0048107E" w:rsidRDefault="0048107E" w:rsidP="0048107E">
            <w:pPr>
              <w:spacing w:before="60" w:after="60"/>
            </w:pPr>
            <w:r>
              <w:t>Please note – a separate Record Class Description Form must be completed for each class of records.</w:t>
            </w:r>
          </w:p>
          <w:p w:rsidR="0048107E" w:rsidRPr="00661C09" w:rsidRDefault="0048107E" w:rsidP="0048107E">
            <w:pPr>
              <w:spacing w:before="60" w:after="60"/>
              <w:rPr>
                <w:b/>
              </w:rPr>
            </w:pPr>
            <w:r w:rsidRPr="00661C09">
              <w:rPr>
                <w:b/>
              </w:rPr>
              <w:t>Forms, along with the draft disposal schedule, need to be submitted to the Records Service.</w:t>
            </w:r>
          </w:p>
        </w:tc>
      </w:tr>
      <w:tr w:rsidR="0048107E" w:rsidTr="0048107E">
        <w:tc>
          <w:tcPr>
            <w:tcW w:w="10348" w:type="dxa"/>
            <w:gridSpan w:val="6"/>
            <w:vAlign w:val="center"/>
          </w:tcPr>
          <w:p w:rsidR="0048107E" w:rsidRPr="00661C09" w:rsidRDefault="0048107E" w:rsidP="0048107E">
            <w:pPr>
              <w:pStyle w:val="ListParagraph"/>
              <w:numPr>
                <w:ilvl w:val="0"/>
                <w:numId w:val="48"/>
              </w:numPr>
              <w:spacing w:before="60" w:after="60"/>
              <w:ind w:left="459" w:hanging="425"/>
              <w:rPr>
                <w:b/>
              </w:rPr>
            </w:pPr>
            <w:r>
              <w:rPr>
                <w:b/>
              </w:rPr>
              <w:t xml:space="preserve">Agency details: </w:t>
            </w:r>
            <w:r>
              <w:t>Name of the Agency which controls the function of the schedule.</w:t>
            </w:r>
          </w:p>
        </w:tc>
      </w:tr>
      <w:tr w:rsidR="0048107E" w:rsidTr="0048107E">
        <w:tc>
          <w:tcPr>
            <w:tcW w:w="1135" w:type="dxa"/>
            <w:gridSpan w:val="2"/>
            <w:vAlign w:val="center"/>
          </w:tcPr>
          <w:p w:rsidR="0048107E" w:rsidRDefault="0048107E" w:rsidP="0048107E">
            <w:pPr>
              <w:spacing w:before="60" w:after="60"/>
            </w:pPr>
            <w:r>
              <w:t>Agency:</w:t>
            </w:r>
          </w:p>
        </w:tc>
        <w:tc>
          <w:tcPr>
            <w:tcW w:w="4110" w:type="dxa"/>
            <w:gridSpan w:val="2"/>
            <w:vAlign w:val="center"/>
          </w:tcPr>
          <w:p w:rsidR="0048107E" w:rsidRDefault="0048107E" w:rsidP="0048107E">
            <w:pPr>
              <w:spacing w:before="60" w:after="60"/>
            </w:pP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c>
          <w:tcPr>
            <w:tcW w:w="1134" w:type="dxa"/>
            <w:vAlign w:val="center"/>
          </w:tcPr>
          <w:p w:rsidR="0048107E" w:rsidRDefault="0048107E" w:rsidP="0048107E">
            <w:pPr>
              <w:spacing w:before="60" w:after="60"/>
            </w:pPr>
            <w:r>
              <w:t>Division:</w:t>
            </w:r>
          </w:p>
        </w:tc>
        <w:tc>
          <w:tcPr>
            <w:tcW w:w="3969" w:type="dxa"/>
            <w:vAlign w:val="center"/>
          </w:tcPr>
          <w:p w:rsidR="0048107E" w:rsidRDefault="0048107E" w:rsidP="0048107E">
            <w:pPr>
              <w:spacing w:before="60" w:after="60"/>
            </w:pPr>
            <w:r w:rsidRPr="00152697">
              <w:fldChar w:fldCharType="begin">
                <w:ffData>
                  <w:name w:val="Text1"/>
                  <w:enabled/>
                  <w:calcOnExit w:val="0"/>
                  <w:textInput/>
                </w:ffData>
              </w:fldChar>
            </w:r>
            <w:r w:rsidRPr="00152697">
              <w:instrText xml:space="preserve"> FORMTEXT </w:instrText>
            </w:r>
            <w:r w:rsidRPr="00152697">
              <w:fldChar w:fldCharType="separate"/>
            </w:r>
            <w:r w:rsidRPr="00152697">
              <w:rPr>
                <w:noProof/>
              </w:rPr>
              <w:t> </w:t>
            </w:r>
            <w:r w:rsidRPr="00152697">
              <w:rPr>
                <w:noProof/>
              </w:rPr>
              <w:t> </w:t>
            </w:r>
            <w:r w:rsidRPr="00152697">
              <w:rPr>
                <w:noProof/>
              </w:rPr>
              <w:t> </w:t>
            </w:r>
            <w:r w:rsidRPr="00152697">
              <w:rPr>
                <w:noProof/>
              </w:rPr>
              <w:t> </w:t>
            </w:r>
            <w:r w:rsidRPr="00152697">
              <w:rPr>
                <w:noProof/>
              </w:rPr>
              <w:t> </w:t>
            </w:r>
            <w:r w:rsidRPr="00152697">
              <w:fldChar w:fldCharType="end"/>
            </w:r>
          </w:p>
        </w:tc>
      </w:tr>
      <w:tr w:rsidR="0048107E" w:rsidTr="0048107E">
        <w:tc>
          <w:tcPr>
            <w:tcW w:w="1135" w:type="dxa"/>
            <w:gridSpan w:val="2"/>
            <w:vAlign w:val="center"/>
          </w:tcPr>
          <w:p w:rsidR="0048107E" w:rsidRDefault="0048107E" w:rsidP="0048107E">
            <w:pPr>
              <w:spacing w:before="60" w:after="60"/>
            </w:pPr>
            <w:r>
              <w:t>Branch</w:t>
            </w:r>
          </w:p>
        </w:tc>
        <w:tc>
          <w:tcPr>
            <w:tcW w:w="4110" w:type="dxa"/>
            <w:gridSpan w:val="2"/>
            <w:vAlign w:val="center"/>
          </w:tcPr>
          <w:p w:rsidR="0048107E" w:rsidRDefault="0048107E" w:rsidP="0048107E">
            <w:pPr>
              <w:spacing w:before="60" w:after="6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48107E" w:rsidRDefault="0048107E" w:rsidP="0048107E">
            <w:pPr>
              <w:spacing w:before="60" w:after="60"/>
            </w:pPr>
            <w:r>
              <w:t>Section</w:t>
            </w:r>
          </w:p>
        </w:tc>
        <w:tc>
          <w:tcPr>
            <w:tcW w:w="3969" w:type="dxa"/>
            <w:vAlign w:val="center"/>
          </w:tcPr>
          <w:p w:rsidR="0048107E" w:rsidRDefault="0048107E" w:rsidP="0048107E">
            <w:pPr>
              <w:spacing w:before="60" w:after="60"/>
            </w:pPr>
            <w:r w:rsidRPr="00152697">
              <w:fldChar w:fldCharType="begin">
                <w:ffData>
                  <w:name w:val="Text1"/>
                  <w:enabled/>
                  <w:calcOnExit w:val="0"/>
                  <w:textInput/>
                </w:ffData>
              </w:fldChar>
            </w:r>
            <w:r w:rsidRPr="00152697">
              <w:instrText xml:space="preserve"> FORMTEXT </w:instrText>
            </w:r>
            <w:r w:rsidRPr="00152697">
              <w:fldChar w:fldCharType="separate"/>
            </w:r>
            <w:r w:rsidRPr="00152697">
              <w:rPr>
                <w:noProof/>
              </w:rPr>
              <w:t> </w:t>
            </w:r>
            <w:r w:rsidRPr="00152697">
              <w:rPr>
                <w:noProof/>
              </w:rPr>
              <w:t> </w:t>
            </w:r>
            <w:r w:rsidRPr="00152697">
              <w:rPr>
                <w:noProof/>
              </w:rPr>
              <w:t> </w:t>
            </w:r>
            <w:r w:rsidRPr="00152697">
              <w:rPr>
                <w:noProof/>
              </w:rPr>
              <w:t> </w:t>
            </w:r>
            <w:r w:rsidRPr="00152697">
              <w:rPr>
                <w:noProof/>
              </w:rPr>
              <w:t> </w:t>
            </w:r>
            <w:r w:rsidRPr="00152697">
              <w:fldChar w:fldCharType="end"/>
            </w:r>
          </w:p>
        </w:tc>
      </w:tr>
      <w:tr w:rsidR="0048107E" w:rsidTr="0048107E">
        <w:tc>
          <w:tcPr>
            <w:tcW w:w="10348" w:type="dxa"/>
            <w:gridSpan w:val="6"/>
            <w:vAlign w:val="center"/>
          </w:tcPr>
          <w:p w:rsidR="0048107E" w:rsidRPr="006829BC" w:rsidRDefault="0048107E" w:rsidP="0048107E">
            <w:pPr>
              <w:pStyle w:val="ListParagraph"/>
              <w:numPr>
                <w:ilvl w:val="0"/>
                <w:numId w:val="48"/>
              </w:numPr>
              <w:spacing w:before="60" w:after="60"/>
              <w:ind w:left="459" w:hanging="425"/>
              <w:rPr>
                <w:b/>
              </w:rPr>
            </w:pPr>
            <w:r>
              <w:rPr>
                <w:b/>
              </w:rPr>
              <w:t xml:space="preserve">Agency contact officer: </w:t>
            </w:r>
            <w:r>
              <w:t>Name, position and contact details of the officer within the agency who is coordinating the Disposal Class Authorisation.</w:t>
            </w:r>
          </w:p>
        </w:tc>
      </w:tr>
      <w:tr w:rsidR="0048107E" w:rsidTr="0048107E">
        <w:tc>
          <w:tcPr>
            <w:tcW w:w="1135" w:type="dxa"/>
            <w:gridSpan w:val="2"/>
            <w:vAlign w:val="center"/>
          </w:tcPr>
          <w:p w:rsidR="0048107E" w:rsidRDefault="0048107E" w:rsidP="0048107E">
            <w:pPr>
              <w:spacing w:before="60" w:after="60"/>
            </w:pPr>
            <w:r>
              <w:t>Name:</w:t>
            </w:r>
          </w:p>
        </w:tc>
        <w:tc>
          <w:tcPr>
            <w:tcW w:w="4110" w:type="dxa"/>
            <w:gridSpan w:val="2"/>
            <w:vAlign w:val="center"/>
          </w:tcPr>
          <w:p w:rsidR="0048107E" w:rsidRDefault="0048107E" w:rsidP="0048107E">
            <w:pPr>
              <w:spacing w:before="60" w:after="60"/>
            </w:pPr>
            <w:r w:rsidRPr="00AA2630">
              <w:fldChar w:fldCharType="begin">
                <w:ffData>
                  <w:name w:val="Text1"/>
                  <w:enabled/>
                  <w:calcOnExit w:val="0"/>
                  <w:textInput/>
                </w:ffData>
              </w:fldChar>
            </w:r>
            <w:r w:rsidRPr="00AA2630">
              <w:instrText xml:space="preserve"> FORMTEXT </w:instrText>
            </w:r>
            <w:r w:rsidRPr="00AA2630">
              <w:fldChar w:fldCharType="separate"/>
            </w:r>
            <w:r w:rsidRPr="00AA2630">
              <w:rPr>
                <w:noProof/>
              </w:rPr>
              <w:t> </w:t>
            </w:r>
            <w:r w:rsidRPr="00AA2630">
              <w:rPr>
                <w:noProof/>
              </w:rPr>
              <w:t> </w:t>
            </w:r>
            <w:r w:rsidRPr="00AA2630">
              <w:rPr>
                <w:noProof/>
              </w:rPr>
              <w:t> </w:t>
            </w:r>
            <w:r w:rsidRPr="00AA2630">
              <w:rPr>
                <w:noProof/>
              </w:rPr>
              <w:t> </w:t>
            </w:r>
            <w:r w:rsidRPr="00AA2630">
              <w:rPr>
                <w:noProof/>
              </w:rPr>
              <w:t> </w:t>
            </w:r>
            <w:r w:rsidRPr="00AA2630">
              <w:fldChar w:fldCharType="end"/>
            </w:r>
          </w:p>
        </w:tc>
        <w:tc>
          <w:tcPr>
            <w:tcW w:w="1134" w:type="dxa"/>
            <w:vAlign w:val="center"/>
          </w:tcPr>
          <w:p w:rsidR="0048107E" w:rsidRDefault="0048107E" w:rsidP="0048107E">
            <w:pPr>
              <w:spacing w:before="60" w:after="60"/>
            </w:pPr>
            <w:r>
              <w:t>Position:</w:t>
            </w:r>
          </w:p>
        </w:tc>
        <w:tc>
          <w:tcPr>
            <w:tcW w:w="3969" w:type="dxa"/>
            <w:vAlign w:val="center"/>
          </w:tcPr>
          <w:p w:rsidR="0048107E" w:rsidRDefault="0048107E" w:rsidP="0048107E">
            <w:pPr>
              <w:spacing w:before="60" w:after="60"/>
            </w:pPr>
            <w:r w:rsidRPr="00DA30D4">
              <w:fldChar w:fldCharType="begin">
                <w:ffData>
                  <w:name w:val="Text1"/>
                  <w:enabled/>
                  <w:calcOnExit w:val="0"/>
                  <w:textInput/>
                </w:ffData>
              </w:fldChar>
            </w:r>
            <w:r w:rsidRPr="00DA30D4">
              <w:instrText xml:space="preserve"> FORMTEXT </w:instrText>
            </w:r>
            <w:r w:rsidRPr="00DA30D4">
              <w:fldChar w:fldCharType="separate"/>
            </w:r>
            <w:r w:rsidRPr="00DA30D4">
              <w:rPr>
                <w:noProof/>
              </w:rPr>
              <w:t> </w:t>
            </w:r>
            <w:r w:rsidRPr="00DA30D4">
              <w:rPr>
                <w:noProof/>
              </w:rPr>
              <w:t> </w:t>
            </w:r>
            <w:r w:rsidRPr="00DA30D4">
              <w:rPr>
                <w:noProof/>
              </w:rPr>
              <w:t> </w:t>
            </w:r>
            <w:r w:rsidRPr="00DA30D4">
              <w:rPr>
                <w:noProof/>
              </w:rPr>
              <w:t> </w:t>
            </w:r>
            <w:r w:rsidRPr="00DA30D4">
              <w:rPr>
                <w:noProof/>
              </w:rPr>
              <w:t> </w:t>
            </w:r>
            <w:r w:rsidRPr="00DA30D4">
              <w:fldChar w:fldCharType="end"/>
            </w:r>
          </w:p>
        </w:tc>
      </w:tr>
      <w:tr w:rsidR="0048107E" w:rsidTr="0048107E">
        <w:tc>
          <w:tcPr>
            <w:tcW w:w="1135" w:type="dxa"/>
            <w:gridSpan w:val="2"/>
            <w:vAlign w:val="center"/>
          </w:tcPr>
          <w:p w:rsidR="0048107E" w:rsidRDefault="0048107E" w:rsidP="0048107E">
            <w:pPr>
              <w:spacing w:before="60" w:after="60"/>
            </w:pPr>
            <w:r>
              <w:t>Phone:</w:t>
            </w:r>
          </w:p>
        </w:tc>
        <w:tc>
          <w:tcPr>
            <w:tcW w:w="4110" w:type="dxa"/>
            <w:gridSpan w:val="2"/>
            <w:vAlign w:val="center"/>
          </w:tcPr>
          <w:p w:rsidR="0048107E" w:rsidRDefault="0048107E" w:rsidP="0048107E">
            <w:pPr>
              <w:spacing w:before="60" w:after="60"/>
            </w:pPr>
            <w:r w:rsidRPr="00AA2630">
              <w:fldChar w:fldCharType="begin">
                <w:ffData>
                  <w:name w:val="Text1"/>
                  <w:enabled/>
                  <w:calcOnExit w:val="0"/>
                  <w:textInput/>
                </w:ffData>
              </w:fldChar>
            </w:r>
            <w:r w:rsidRPr="00AA2630">
              <w:instrText xml:space="preserve"> FORMTEXT </w:instrText>
            </w:r>
            <w:r w:rsidRPr="00AA2630">
              <w:fldChar w:fldCharType="separate"/>
            </w:r>
            <w:r w:rsidRPr="00AA2630">
              <w:rPr>
                <w:noProof/>
              </w:rPr>
              <w:t> </w:t>
            </w:r>
            <w:r w:rsidRPr="00AA2630">
              <w:rPr>
                <w:noProof/>
              </w:rPr>
              <w:t> </w:t>
            </w:r>
            <w:r w:rsidRPr="00AA2630">
              <w:rPr>
                <w:noProof/>
              </w:rPr>
              <w:t> </w:t>
            </w:r>
            <w:r w:rsidRPr="00AA2630">
              <w:rPr>
                <w:noProof/>
              </w:rPr>
              <w:t> </w:t>
            </w:r>
            <w:r w:rsidRPr="00AA2630">
              <w:rPr>
                <w:noProof/>
              </w:rPr>
              <w:t> </w:t>
            </w:r>
            <w:r w:rsidRPr="00AA2630">
              <w:fldChar w:fldCharType="end"/>
            </w:r>
          </w:p>
        </w:tc>
        <w:tc>
          <w:tcPr>
            <w:tcW w:w="1134" w:type="dxa"/>
            <w:vAlign w:val="center"/>
          </w:tcPr>
          <w:p w:rsidR="0048107E" w:rsidRDefault="0048107E" w:rsidP="0048107E">
            <w:pPr>
              <w:spacing w:before="60" w:after="60"/>
            </w:pPr>
            <w:r>
              <w:t>Email:</w:t>
            </w:r>
          </w:p>
        </w:tc>
        <w:tc>
          <w:tcPr>
            <w:tcW w:w="3969" w:type="dxa"/>
            <w:vAlign w:val="center"/>
          </w:tcPr>
          <w:p w:rsidR="0048107E" w:rsidRDefault="0048107E" w:rsidP="0048107E">
            <w:pPr>
              <w:spacing w:before="60" w:after="60"/>
            </w:pPr>
            <w:r w:rsidRPr="00DA30D4">
              <w:fldChar w:fldCharType="begin">
                <w:ffData>
                  <w:name w:val="Text1"/>
                  <w:enabled/>
                  <w:calcOnExit w:val="0"/>
                  <w:textInput/>
                </w:ffData>
              </w:fldChar>
            </w:r>
            <w:r w:rsidRPr="00DA30D4">
              <w:instrText xml:space="preserve"> FORMTEXT </w:instrText>
            </w:r>
            <w:r w:rsidRPr="00DA30D4">
              <w:fldChar w:fldCharType="separate"/>
            </w:r>
            <w:r w:rsidRPr="00DA30D4">
              <w:rPr>
                <w:noProof/>
              </w:rPr>
              <w:t> </w:t>
            </w:r>
            <w:r w:rsidRPr="00DA30D4">
              <w:rPr>
                <w:noProof/>
              </w:rPr>
              <w:t> </w:t>
            </w:r>
            <w:r w:rsidRPr="00DA30D4">
              <w:rPr>
                <w:noProof/>
              </w:rPr>
              <w:t> </w:t>
            </w:r>
            <w:r w:rsidRPr="00DA30D4">
              <w:rPr>
                <w:noProof/>
              </w:rPr>
              <w:t> </w:t>
            </w:r>
            <w:r w:rsidRPr="00DA30D4">
              <w:rPr>
                <w:noProof/>
              </w:rPr>
              <w:t> </w:t>
            </w:r>
            <w:r w:rsidRPr="00DA30D4">
              <w:fldChar w:fldCharType="end"/>
            </w:r>
          </w:p>
        </w:tc>
      </w:tr>
      <w:tr w:rsidR="0048107E" w:rsidTr="0048107E">
        <w:tc>
          <w:tcPr>
            <w:tcW w:w="2410" w:type="dxa"/>
            <w:gridSpan w:val="3"/>
            <w:vAlign w:val="center"/>
          </w:tcPr>
          <w:p w:rsidR="0048107E" w:rsidRPr="006829BC" w:rsidRDefault="0048107E" w:rsidP="0048107E">
            <w:pPr>
              <w:pStyle w:val="ListParagraph"/>
              <w:numPr>
                <w:ilvl w:val="0"/>
                <w:numId w:val="48"/>
              </w:numPr>
              <w:spacing w:before="60" w:after="60"/>
              <w:ind w:left="459" w:hanging="425"/>
              <w:rPr>
                <w:b/>
              </w:rPr>
            </w:pPr>
            <w:r>
              <w:rPr>
                <w:b/>
              </w:rPr>
              <w:t>Keyword:</w:t>
            </w:r>
          </w:p>
        </w:tc>
        <w:tc>
          <w:tcPr>
            <w:tcW w:w="7938" w:type="dxa"/>
            <w:gridSpan w:val="3"/>
            <w:vAlign w:val="center"/>
          </w:tcPr>
          <w:p w:rsidR="0048107E" w:rsidRDefault="0048107E" w:rsidP="0048107E">
            <w:pPr>
              <w:spacing w:before="60" w:after="60"/>
            </w:pPr>
            <w:r w:rsidRPr="00771AFB">
              <w:fldChar w:fldCharType="begin">
                <w:ffData>
                  <w:name w:val="Text1"/>
                  <w:enabled/>
                  <w:calcOnExit w:val="0"/>
                  <w:textInput/>
                </w:ffData>
              </w:fldChar>
            </w:r>
            <w:r w:rsidRPr="00771AFB">
              <w:instrText xml:space="preserve"> FORMTEXT </w:instrText>
            </w:r>
            <w:r w:rsidRPr="00771AFB">
              <w:fldChar w:fldCharType="separate"/>
            </w:r>
            <w:r w:rsidRPr="00771AFB">
              <w:rPr>
                <w:noProof/>
              </w:rPr>
              <w:t> </w:t>
            </w:r>
            <w:r w:rsidRPr="00771AFB">
              <w:rPr>
                <w:noProof/>
              </w:rPr>
              <w:t> </w:t>
            </w:r>
            <w:r w:rsidRPr="00771AFB">
              <w:rPr>
                <w:noProof/>
              </w:rPr>
              <w:t> </w:t>
            </w:r>
            <w:r w:rsidRPr="00771AFB">
              <w:rPr>
                <w:noProof/>
              </w:rPr>
              <w:t> </w:t>
            </w:r>
            <w:r w:rsidRPr="00771AFB">
              <w:rPr>
                <w:noProof/>
              </w:rPr>
              <w:t> </w:t>
            </w:r>
            <w:r w:rsidRPr="00771AFB">
              <w:fldChar w:fldCharType="end"/>
            </w:r>
          </w:p>
        </w:tc>
      </w:tr>
      <w:tr w:rsidR="0048107E" w:rsidTr="0048107E">
        <w:tc>
          <w:tcPr>
            <w:tcW w:w="2410" w:type="dxa"/>
            <w:gridSpan w:val="3"/>
            <w:vAlign w:val="center"/>
          </w:tcPr>
          <w:p w:rsidR="0048107E" w:rsidRPr="006829BC" w:rsidRDefault="0048107E" w:rsidP="0048107E">
            <w:pPr>
              <w:pStyle w:val="ListParagraph"/>
              <w:numPr>
                <w:ilvl w:val="0"/>
                <w:numId w:val="48"/>
              </w:numPr>
              <w:spacing w:before="60" w:after="60"/>
              <w:ind w:left="459" w:hanging="425"/>
              <w:rPr>
                <w:b/>
              </w:rPr>
            </w:pPr>
            <w:r>
              <w:rPr>
                <w:b/>
              </w:rPr>
              <w:t>Activity:</w:t>
            </w:r>
          </w:p>
        </w:tc>
        <w:tc>
          <w:tcPr>
            <w:tcW w:w="7938" w:type="dxa"/>
            <w:gridSpan w:val="3"/>
            <w:vAlign w:val="center"/>
          </w:tcPr>
          <w:p w:rsidR="0048107E" w:rsidRDefault="0048107E" w:rsidP="0048107E">
            <w:pPr>
              <w:spacing w:before="60" w:after="60"/>
            </w:pPr>
            <w:r w:rsidRPr="00771AFB">
              <w:fldChar w:fldCharType="begin">
                <w:ffData>
                  <w:name w:val="Text1"/>
                  <w:enabled/>
                  <w:calcOnExit w:val="0"/>
                  <w:textInput/>
                </w:ffData>
              </w:fldChar>
            </w:r>
            <w:r w:rsidRPr="00771AFB">
              <w:instrText xml:space="preserve"> FORMTEXT </w:instrText>
            </w:r>
            <w:r w:rsidRPr="00771AFB">
              <w:fldChar w:fldCharType="separate"/>
            </w:r>
            <w:r w:rsidRPr="00771AFB">
              <w:rPr>
                <w:noProof/>
              </w:rPr>
              <w:t> </w:t>
            </w:r>
            <w:r w:rsidRPr="00771AFB">
              <w:rPr>
                <w:noProof/>
              </w:rPr>
              <w:t> </w:t>
            </w:r>
            <w:r w:rsidRPr="00771AFB">
              <w:rPr>
                <w:noProof/>
              </w:rPr>
              <w:t> </w:t>
            </w:r>
            <w:r w:rsidRPr="00771AFB">
              <w:rPr>
                <w:noProof/>
              </w:rPr>
              <w:t> </w:t>
            </w:r>
            <w:r w:rsidRPr="00771AFB">
              <w:rPr>
                <w:noProof/>
              </w:rPr>
              <w:t> </w:t>
            </w:r>
            <w:r w:rsidRPr="00771AFB">
              <w:fldChar w:fldCharType="end"/>
            </w:r>
          </w:p>
        </w:tc>
      </w:tr>
      <w:tr w:rsidR="0048107E" w:rsidTr="0048107E">
        <w:tc>
          <w:tcPr>
            <w:tcW w:w="2410" w:type="dxa"/>
            <w:gridSpan w:val="3"/>
            <w:vAlign w:val="center"/>
          </w:tcPr>
          <w:p w:rsidR="0048107E" w:rsidRPr="006829BC" w:rsidRDefault="0048107E" w:rsidP="0048107E">
            <w:pPr>
              <w:pStyle w:val="ListParagraph"/>
              <w:numPr>
                <w:ilvl w:val="0"/>
                <w:numId w:val="48"/>
              </w:numPr>
              <w:spacing w:before="60" w:after="60"/>
              <w:ind w:left="459" w:hanging="425"/>
              <w:rPr>
                <w:b/>
              </w:rPr>
            </w:pPr>
            <w:r>
              <w:rPr>
                <w:b/>
              </w:rPr>
              <w:t>Class number:</w:t>
            </w:r>
          </w:p>
        </w:tc>
        <w:tc>
          <w:tcPr>
            <w:tcW w:w="7938" w:type="dxa"/>
            <w:gridSpan w:val="3"/>
            <w:vAlign w:val="center"/>
          </w:tcPr>
          <w:p w:rsidR="0048107E" w:rsidRDefault="0048107E" w:rsidP="0048107E">
            <w:pPr>
              <w:spacing w:before="60" w:after="60"/>
            </w:pPr>
            <w:r w:rsidRPr="00771AFB">
              <w:fldChar w:fldCharType="begin">
                <w:ffData>
                  <w:name w:val="Text1"/>
                  <w:enabled/>
                  <w:calcOnExit w:val="0"/>
                  <w:textInput/>
                </w:ffData>
              </w:fldChar>
            </w:r>
            <w:r w:rsidRPr="00771AFB">
              <w:instrText xml:space="preserve"> FORMTEXT </w:instrText>
            </w:r>
            <w:r w:rsidRPr="00771AFB">
              <w:fldChar w:fldCharType="separate"/>
            </w:r>
            <w:r w:rsidRPr="00771AFB">
              <w:rPr>
                <w:noProof/>
              </w:rPr>
              <w:t> </w:t>
            </w:r>
            <w:r w:rsidRPr="00771AFB">
              <w:rPr>
                <w:noProof/>
              </w:rPr>
              <w:t> </w:t>
            </w:r>
            <w:r w:rsidRPr="00771AFB">
              <w:rPr>
                <w:noProof/>
              </w:rPr>
              <w:t> </w:t>
            </w:r>
            <w:r w:rsidRPr="00771AFB">
              <w:rPr>
                <w:noProof/>
              </w:rPr>
              <w:t> </w:t>
            </w:r>
            <w:r w:rsidRPr="00771AFB">
              <w:rPr>
                <w:noProof/>
              </w:rPr>
              <w:t> </w:t>
            </w:r>
            <w:r w:rsidRPr="00771AFB">
              <w:fldChar w:fldCharType="end"/>
            </w:r>
          </w:p>
        </w:tc>
      </w:tr>
      <w:tr w:rsidR="0048107E" w:rsidTr="0048107E">
        <w:tc>
          <w:tcPr>
            <w:tcW w:w="10348" w:type="dxa"/>
            <w:gridSpan w:val="6"/>
            <w:vAlign w:val="center"/>
          </w:tcPr>
          <w:p w:rsidR="0048107E" w:rsidRPr="006829BC" w:rsidRDefault="0048107E" w:rsidP="0048107E">
            <w:pPr>
              <w:pStyle w:val="ListParagraph"/>
              <w:numPr>
                <w:ilvl w:val="0"/>
                <w:numId w:val="48"/>
              </w:numPr>
              <w:spacing w:before="60" w:after="60"/>
              <w:ind w:left="459" w:hanging="425"/>
              <w:rPr>
                <w:b/>
              </w:rPr>
            </w:pPr>
            <w:r>
              <w:rPr>
                <w:b/>
              </w:rPr>
              <w:t xml:space="preserve">Description of records to which this class relates. </w:t>
            </w:r>
            <w:r w:rsidRPr="006829BC">
              <w:t>What business of your agency do these records document? What information is captured in these records? Are these records subject to a security classification? Include information relating to the types of documents and formats used and any specific issues that relate to these records.</w:t>
            </w:r>
          </w:p>
        </w:tc>
      </w:tr>
      <w:tr w:rsidR="0048107E" w:rsidTr="0048107E">
        <w:tc>
          <w:tcPr>
            <w:tcW w:w="10348" w:type="dxa"/>
            <w:gridSpan w:val="6"/>
            <w:vAlign w:val="center"/>
          </w:tcPr>
          <w:p w:rsidR="0048107E" w:rsidRPr="00840C81" w:rsidRDefault="0048107E" w:rsidP="0048107E">
            <w:pPr>
              <w:spacing w:before="60" w:after="60"/>
              <w:rPr>
                <w:b/>
              </w:rPr>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6379" w:type="dxa"/>
            <w:gridSpan w:val="5"/>
            <w:vAlign w:val="center"/>
          </w:tcPr>
          <w:p w:rsidR="0048107E" w:rsidRPr="006829BC" w:rsidRDefault="0048107E" w:rsidP="0048107E">
            <w:pPr>
              <w:pStyle w:val="ListParagraph"/>
              <w:numPr>
                <w:ilvl w:val="0"/>
                <w:numId w:val="48"/>
              </w:numPr>
              <w:spacing w:before="60" w:after="60"/>
              <w:ind w:left="459" w:hanging="425"/>
              <w:rPr>
                <w:b/>
              </w:rPr>
            </w:pPr>
            <w:r>
              <w:rPr>
                <w:b/>
              </w:rPr>
              <w:t xml:space="preserve">What is the format of these records? </w:t>
            </w:r>
            <w:r>
              <w:t>e.g. Paper, digital</w:t>
            </w:r>
          </w:p>
        </w:tc>
        <w:tc>
          <w:tcPr>
            <w:tcW w:w="3969" w:type="dxa"/>
            <w:vAlign w:val="center"/>
          </w:tcPr>
          <w:p w:rsidR="0048107E"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6379" w:type="dxa"/>
            <w:gridSpan w:val="5"/>
            <w:vAlign w:val="center"/>
          </w:tcPr>
          <w:p w:rsidR="0048107E" w:rsidRPr="006829BC" w:rsidRDefault="0048107E" w:rsidP="0048107E">
            <w:pPr>
              <w:pStyle w:val="ListParagraph"/>
              <w:numPr>
                <w:ilvl w:val="0"/>
                <w:numId w:val="48"/>
              </w:numPr>
              <w:spacing w:before="60" w:after="60"/>
              <w:ind w:left="459" w:hanging="425"/>
              <w:rPr>
                <w:b/>
              </w:rPr>
            </w:pPr>
            <w:r>
              <w:rPr>
                <w:b/>
              </w:rPr>
              <w:t xml:space="preserve">What is the quantity of these records? </w:t>
            </w:r>
            <w:r>
              <w:t>e</w:t>
            </w:r>
            <w:r w:rsidRPr="006829BC">
              <w:t xml:space="preserve">.g. </w:t>
            </w:r>
            <w:r>
              <w:t>Shelf meters for physical records or digital storage</w:t>
            </w:r>
          </w:p>
        </w:tc>
        <w:tc>
          <w:tcPr>
            <w:tcW w:w="3969" w:type="dxa"/>
            <w:vAlign w:val="center"/>
          </w:tcPr>
          <w:p w:rsidR="0048107E"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6379" w:type="dxa"/>
            <w:gridSpan w:val="5"/>
            <w:vAlign w:val="center"/>
          </w:tcPr>
          <w:p w:rsidR="0048107E" w:rsidRPr="006829BC" w:rsidRDefault="0048107E" w:rsidP="0048107E">
            <w:pPr>
              <w:pStyle w:val="ListParagraph"/>
              <w:numPr>
                <w:ilvl w:val="0"/>
                <w:numId w:val="48"/>
              </w:numPr>
              <w:spacing w:before="60" w:after="60"/>
              <w:ind w:left="459" w:hanging="425"/>
              <w:rPr>
                <w:b/>
              </w:rPr>
            </w:pPr>
            <w:r>
              <w:rPr>
                <w:b/>
              </w:rPr>
              <w:t>What is the approximate date range of the records?</w:t>
            </w:r>
          </w:p>
        </w:tc>
        <w:tc>
          <w:tcPr>
            <w:tcW w:w="3969" w:type="dxa"/>
            <w:vAlign w:val="center"/>
          </w:tcPr>
          <w:p w:rsidR="0048107E"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10348" w:type="dxa"/>
            <w:gridSpan w:val="6"/>
            <w:vAlign w:val="center"/>
          </w:tcPr>
          <w:p w:rsidR="0048107E" w:rsidRPr="0066344D" w:rsidRDefault="0048107E" w:rsidP="0048107E">
            <w:pPr>
              <w:pStyle w:val="ListParagraph"/>
              <w:numPr>
                <w:ilvl w:val="0"/>
                <w:numId w:val="48"/>
              </w:numPr>
              <w:spacing w:before="60" w:after="60"/>
              <w:ind w:left="459" w:hanging="425"/>
              <w:rPr>
                <w:b/>
              </w:rPr>
            </w:pPr>
            <w:r>
              <w:rPr>
                <w:b/>
              </w:rPr>
              <w:t xml:space="preserve">What is the workflow process used to create these records? </w:t>
            </w:r>
            <w:r w:rsidRPr="0066344D">
              <w:t>How are these records created? Who creates these records? What steps/transactions are involved in the management of these records? Is there an approval process for the business conducted? Are other business units/agencies involved in the business process?</w:t>
            </w:r>
          </w:p>
        </w:tc>
      </w:tr>
      <w:tr w:rsidR="0048107E" w:rsidTr="0048107E">
        <w:trPr>
          <w:trHeight w:val="697"/>
        </w:trPr>
        <w:tc>
          <w:tcPr>
            <w:tcW w:w="10348" w:type="dxa"/>
            <w:gridSpan w:val="6"/>
          </w:tcPr>
          <w:p w:rsidR="0048107E"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10348" w:type="dxa"/>
            <w:gridSpan w:val="6"/>
            <w:vAlign w:val="center"/>
          </w:tcPr>
          <w:p w:rsidR="0048107E" w:rsidRPr="0066344D" w:rsidRDefault="0048107E" w:rsidP="0048107E">
            <w:pPr>
              <w:pStyle w:val="ListParagraph"/>
              <w:numPr>
                <w:ilvl w:val="0"/>
                <w:numId w:val="48"/>
              </w:numPr>
              <w:spacing w:before="60" w:after="60"/>
              <w:ind w:left="459" w:hanging="425"/>
              <w:rPr>
                <w:b/>
              </w:rPr>
            </w:pPr>
            <w:r>
              <w:rPr>
                <w:b/>
              </w:rPr>
              <w:t xml:space="preserve">Are there any records which are related to these records? </w:t>
            </w:r>
            <w:r w:rsidRPr="0066344D">
              <w:t>Describe any records referred to in the workflow process which form different classes. Provide details of any paired classes with different retention periods such as major/minor. Include reference to any duplicates created as part of the workflow process (excluding backups).</w:t>
            </w:r>
          </w:p>
        </w:tc>
      </w:tr>
      <w:tr w:rsidR="0048107E" w:rsidTr="0048107E">
        <w:trPr>
          <w:trHeight w:val="675"/>
        </w:trPr>
        <w:tc>
          <w:tcPr>
            <w:tcW w:w="10348" w:type="dxa"/>
            <w:gridSpan w:val="6"/>
          </w:tcPr>
          <w:p w:rsidR="0048107E"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10348" w:type="dxa"/>
            <w:gridSpan w:val="6"/>
            <w:vAlign w:val="center"/>
          </w:tcPr>
          <w:p w:rsidR="0048107E" w:rsidRPr="0066344D" w:rsidRDefault="0048107E" w:rsidP="0048107E">
            <w:pPr>
              <w:pStyle w:val="ListParagraph"/>
              <w:numPr>
                <w:ilvl w:val="0"/>
                <w:numId w:val="48"/>
              </w:numPr>
              <w:spacing w:before="60" w:after="60"/>
              <w:ind w:left="459" w:hanging="459"/>
              <w:rPr>
                <w:b/>
              </w:rPr>
            </w:pPr>
            <w:r>
              <w:rPr>
                <w:b/>
              </w:rPr>
              <w:t xml:space="preserve">What business control systems are used to manage these records? </w:t>
            </w:r>
            <w:r w:rsidRPr="0066344D">
              <w:t>Describe any records which control or list the records (such as indexes or registers). What information is recorded in these records or systems? Refer to any class numbers or schedules that cover these control records.</w:t>
            </w:r>
          </w:p>
        </w:tc>
      </w:tr>
      <w:tr w:rsidR="0048107E" w:rsidTr="0048107E">
        <w:trPr>
          <w:trHeight w:val="641"/>
        </w:trPr>
        <w:tc>
          <w:tcPr>
            <w:tcW w:w="10348" w:type="dxa"/>
            <w:gridSpan w:val="6"/>
          </w:tcPr>
          <w:p w:rsidR="0048107E"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10348" w:type="dxa"/>
            <w:gridSpan w:val="6"/>
            <w:vAlign w:val="center"/>
          </w:tcPr>
          <w:p w:rsidR="0048107E" w:rsidRPr="0066344D" w:rsidRDefault="0048107E" w:rsidP="0048107E">
            <w:pPr>
              <w:pStyle w:val="ListParagraph"/>
              <w:numPr>
                <w:ilvl w:val="0"/>
                <w:numId w:val="48"/>
              </w:numPr>
              <w:spacing w:before="60" w:after="60"/>
              <w:ind w:left="459" w:hanging="425"/>
              <w:rPr>
                <w:b/>
              </w:rPr>
            </w:pPr>
            <w:r>
              <w:rPr>
                <w:b/>
              </w:rPr>
              <w:lastRenderedPageBreak/>
              <w:t xml:space="preserve">Does any other agency or section within your agency create similar records? </w:t>
            </w:r>
            <w:r>
              <w:t>Please refer to relevant schedule classes</w:t>
            </w:r>
          </w:p>
        </w:tc>
      </w:tr>
      <w:tr w:rsidR="0048107E" w:rsidTr="0048107E">
        <w:trPr>
          <w:trHeight w:val="685"/>
        </w:trPr>
        <w:tc>
          <w:tcPr>
            <w:tcW w:w="10348" w:type="dxa"/>
            <w:gridSpan w:val="6"/>
          </w:tcPr>
          <w:p w:rsidR="0048107E"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10348" w:type="dxa"/>
            <w:gridSpan w:val="6"/>
            <w:vAlign w:val="center"/>
          </w:tcPr>
          <w:p w:rsidR="0048107E" w:rsidRPr="0066344D" w:rsidRDefault="0048107E" w:rsidP="0048107E">
            <w:pPr>
              <w:pStyle w:val="ListParagraph"/>
              <w:numPr>
                <w:ilvl w:val="0"/>
                <w:numId w:val="48"/>
              </w:numPr>
              <w:spacing w:before="60" w:after="60"/>
              <w:ind w:left="459" w:hanging="425"/>
              <w:rPr>
                <w:b/>
              </w:rPr>
            </w:pPr>
            <w:r>
              <w:rPr>
                <w:b/>
              </w:rPr>
              <w:t xml:space="preserve">Is there a legal requirement for these records to be created or retained? </w:t>
            </w:r>
            <w:r w:rsidRPr="0066344D">
              <w:t>State any legislation which requires these records to be retained, or which forms the basis for the business transacted in these records (other than the Information Act). Include relevant sections of legislation which are applicable.</w:t>
            </w:r>
          </w:p>
        </w:tc>
      </w:tr>
      <w:tr w:rsidR="0048107E" w:rsidTr="0048107E">
        <w:trPr>
          <w:trHeight w:val="811"/>
        </w:trPr>
        <w:tc>
          <w:tcPr>
            <w:tcW w:w="10348" w:type="dxa"/>
            <w:gridSpan w:val="6"/>
          </w:tcPr>
          <w:p w:rsidR="0048107E"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10348" w:type="dxa"/>
            <w:gridSpan w:val="6"/>
            <w:vAlign w:val="center"/>
          </w:tcPr>
          <w:p w:rsidR="0048107E" w:rsidRPr="0066344D" w:rsidRDefault="0048107E" w:rsidP="0048107E">
            <w:pPr>
              <w:pStyle w:val="ListParagraph"/>
              <w:numPr>
                <w:ilvl w:val="0"/>
                <w:numId w:val="48"/>
              </w:numPr>
              <w:spacing w:before="60" w:after="60"/>
              <w:ind w:left="459" w:hanging="425"/>
              <w:rPr>
                <w:b/>
              </w:rPr>
            </w:pPr>
            <w:r>
              <w:rPr>
                <w:b/>
              </w:rPr>
              <w:t xml:space="preserve">Do the records have any historical significance beyond their legal or evidentiary use? </w:t>
            </w:r>
            <w:r w:rsidRPr="0066344D">
              <w:t>Is there a need to keep the records for future reference after their immediate business use and secondary administrative/evidentiary value has passed, e.g. would the activity described in the records be of use to future generations of historians, researchers, genealogists,</w:t>
            </w:r>
            <w:r>
              <w:t xml:space="preserve"> </w:t>
            </w:r>
            <w:r w:rsidRPr="0066344D">
              <w:t>etc.</w:t>
            </w:r>
          </w:p>
        </w:tc>
      </w:tr>
      <w:tr w:rsidR="0048107E" w:rsidTr="0048107E">
        <w:trPr>
          <w:trHeight w:val="797"/>
        </w:trPr>
        <w:tc>
          <w:tcPr>
            <w:tcW w:w="10348" w:type="dxa"/>
            <w:gridSpan w:val="6"/>
          </w:tcPr>
          <w:p w:rsidR="0048107E"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10348" w:type="dxa"/>
            <w:gridSpan w:val="6"/>
            <w:vAlign w:val="center"/>
          </w:tcPr>
          <w:p w:rsidR="0048107E" w:rsidRPr="0066344D" w:rsidRDefault="0048107E" w:rsidP="0048107E">
            <w:pPr>
              <w:pStyle w:val="ListParagraph"/>
              <w:numPr>
                <w:ilvl w:val="0"/>
                <w:numId w:val="48"/>
              </w:numPr>
              <w:spacing w:before="60" w:after="60"/>
              <w:ind w:left="459" w:hanging="425"/>
              <w:rPr>
                <w:b/>
              </w:rPr>
            </w:pPr>
            <w:r>
              <w:rPr>
                <w:b/>
              </w:rPr>
              <w:t xml:space="preserve">How long does your agency propose to keep these records? </w:t>
            </w:r>
            <w:r w:rsidRPr="0066344D">
              <w:t>Please justify the period the records need to be retained by your agency for evidence of its business. Has this record class been subject to an FOI request or litigation? What retention period and disposal trigger does the agency propose?</w:t>
            </w:r>
          </w:p>
        </w:tc>
      </w:tr>
      <w:tr w:rsidR="0048107E" w:rsidTr="0048107E">
        <w:trPr>
          <w:trHeight w:val="825"/>
        </w:trPr>
        <w:tc>
          <w:tcPr>
            <w:tcW w:w="10348" w:type="dxa"/>
            <w:gridSpan w:val="6"/>
          </w:tcPr>
          <w:p w:rsidR="0048107E"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10348" w:type="dxa"/>
            <w:gridSpan w:val="6"/>
            <w:vAlign w:val="center"/>
          </w:tcPr>
          <w:p w:rsidR="0048107E" w:rsidRPr="0066344D" w:rsidRDefault="0048107E" w:rsidP="0048107E">
            <w:pPr>
              <w:pStyle w:val="ListParagraph"/>
              <w:numPr>
                <w:ilvl w:val="0"/>
                <w:numId w:val="48"/>
              </w:numPr>
              <w:spacing w:before="60" w:after="60"/>
              <w:ind w:left="459" w:hanging="425"/>
              <w:rPr>
                <w:b/>
              </w:rPr>
            </w:pPr>
            <w:r>
              <w:rPr>
                <w:b/>
              </w:rPr>
              <w:t xml:space="preserve">Is this class the subject of a review? </w:t>
            </w:r>
            <w:r w:rsidRPr="0066344D">
              <w:t>If so, specify schedule and class number(s) being superseded and provide explanation regarding any changes to class description or retention period.</w:t>
            </w:r>
          </w:p>
        </w:tc>
      </w:tr>
      <w:tr w:rsidR="0048107E" w:rsidTr="0048107E">
        <w:trPr>
          <w:trHeight w:val="761"/>
        </w:trPr>
        <w:tc>
          <w:tcPr>
            <w:tcW w:w="10348" w:type="dxa"/>
            <w:gridSpan w:val="6"/>
          </w:tcPr>
          <w:p w:rsidR="0048107E" w:rsidRPr="00985A42"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10348" w:type="dxa"/>
            <w:gridSpan w:val="6"/>
            <w:vAlign w:val="center"/>
          </w:tcPr>
          <w:p w:rsidR="0048107E" w:rsidRPr="0066344D" w:rsidRDefault="0048107E" w:rsidP="0048107E">
            <w:pPr>
              <w:pStyle w:val="ListParagraph"/>
              <w:numPr>
                <w:ilvl w:val="0"/>
                <w:numId w:val="48"/>
              </w:numPr>
              <w:spacing w:before="60" w:after="60"/>
              <w:ind w:left="459" w:hanging="425"/>
              <w:rPr>
                <w:b/>
              </w:rPr>
            </w:pPr>
            <w:r>
              <w:rPr>
                <w:b/>
              </w:rPr>
              <w:t xml:space="preserve">Name, title and business unit of agency officers consulted. </w:t>
            </w:r>
            <w:r w:rsidRPr="00840C81">
              <w:t>Provide the names, titles and business units of stakeholders within the agency who were consulted and provided input into the description and recommended action for this class of records, e.g. business manager, audit or legal officer, CIO.</w:t>
            </w:r>
          </w:p>
        </w:tc>
      </w:tr>
      <w:tr w:rsidR="0048107E" w:rsidTr="0048107E">
        <w:trPr>
          <w:trHeight w:val="657"/>
        </w:trPr>
        <w:tc>
          <w:tcPr>
            <w:tcW w:w="10348" w:type="dxa"/>
            <w:gridSpan w:val="6"/>
          </w:tcPr>
          <w:p w:rsidR="0048107E" w:rsidRPr="00985A42" w:rsidRDefault="0048107E" w:rsidP="0048107E">
            <w:pPr>
              <w:spacing w:before="60" w:after="60"/>
            </w:pPr>
            <w:r w:rsidRPr="00985A42">
              <w:fldChar w:fldCharType="begin">
                <w:ffData>
                  <w:name w:val="Text1"/>
                  <w:enabled/>
                  <w:calcOnExit w:val="0"/>
                  <w:textInput/>
                </w:ffData>
              </w:fldChar>
            </w:r>
            <w:r w:rsidRPr="00985A42">
              <w:instrText xml:space="preserve"> FORMTEXT </w:instrText>
            </w:r>
            <w:r w:rsidRPr="00985A42">
              <w:fldChar w:fldCharType="separate"/>
            </w:r>
            <w:r w:rsidRPr="00985A42">
              <w:rPr>
                <w:noProof/>
              </w:rPr>
              <w:t> </w:t>
            </w:r>
            <w:r w:rsidRPr="00985A42">
              <w:rPr>
                <w:noProof/>
              </w:rPr>
              <w:t> </w:t>
            </w:r>
            <w:r w:rsidRPr="00985A42">
              <w:rPr>
                <w:noProof/>
              </w:rPr>
              <w:t> </w:t>
            </w:r>
            <w:r w:rsidRPr="00985A42">
              <w:rPr>
                <w:noProof/>
              </w:rPr>
              <w:t> </w:t>
            </w:r>
            <w:r w:rsidRPr="00985A42">
              <w:rPr>
                <w:noProof/>
              </w:rPr>
              <w:t> </w:t>
            </w:r>
            <w:r w:rsidRPr="00985A42">
              <w:fldChar w:fldCharType="end"/>
            </w:r>
          </w:p>
        </w:tc>
      </w:tr>
      <w:tr w:rsidR="0048107E" w:rsidTr="0048107E">
        <w:tc>
          <w:tcPr>
            <w:tcW w:w="10348" w:type="dxa"/>
            <w:gridSpan w:val="6"/>
            <w:vAlign w:val="center"/>
          </w:tcPr>
          <w:p w:rsidR="0048107E" w:rsidRPr="0066344D" w:rsidRDefault="0048107E" w:rsidP="0048107E">
            <w:pPr>
              <w:pStyle w:val="ListParagraph"/>
              <w:numPr>
                <w:ilvl w:val="0"/>
                <w:numId w:val="48"/>
              </w:numPr>
              <w:spacing w:before="60" w:after="60"/>
              <w:rPr>
                <w:b/>
              </w:rPr>
            </w:pPr>
            <w:r>
              <w:rPr>
                <w:b/>
              </w:rPr>
              <w:t xml:space="preserve">Name, position and signature of executive officer responsible for the business function: </w:t>
            </w:r>
            <w:r w:rsidRPr="00840C81">
              <w:t>e.g. executive officer of the division responsible for the management of the class of records described above.</w:t>
            </w:r>
          </w:p>
        </w:tc>
      </w:tr>
      <w:tr w:rsidR="0048107E" w:rsidTr="0048107E">
        <w:tc>
          <w:tcPr>
            <w:tcW w:w="1048" w:type="dxa"/>
            <w:vAlign w:val="center"/>
          </w:tcPr>
          <w:p w:rsidR="0048107E" w:rsidRPr="00985A42" w:rsidRDefault="0048107E" w:rsidP="0048107E">
            <w:pPr>
              <w:spacing w:before="60" w:after="60"/>
            </w:pPr>
            <w:r>
              <w:t>Name:</w:t>
            </w:r>
          </w:p>
        </w:tc>
        <w:tc>
          <w:tcPr>
            <w:tcW w:w="4197" w:type="dxa"/>
            <w:gridSpan w:val="3"/>
            <w:vAlign w:val="center"/>
          </w:tcPr>
          <w:p w:rsidR="0048107E" w:rsidRDefault="0048107E" w:rsidP="0048107E">
            <w:pPr>
              <w:spacing w:before="60" w:after="60"/>
            </w:pPr>
            <w:r w:rsidRPr="009D097C">
              <w:fldChar w:fldCharType="begin">
                <w:ffData>
                  <w:name w:val="Text1"/>
                  <w:enabled/>
                  <w:calcOnExit w:val="0"/>
                  <w:textInput/>
                </w:ffData>
              </w:fldChar>
            </w:r>
            <w:r w:rsidRPr="009D097C">
              <w:instrText xml:space="preserve"> FORMTEXT </w:instrText>
            </w:r>
            <w:r w:rsidRPr="009D097C">
              <w:fldChar w:fldCharType="separate"/>
            </w:r>
            <w:r w:rsidRPr="009D097C">
              <w:rPr>
                <w:noProof/>
              </w:rPr>
              <w:t> </w:t>
            </w:r>
            <w:r w:rsidRPr="009D097C">
              <w:rPr>
                <w:noProof/>
              </w:rPr>
              <w:t> </w:t>
            </w:r>
            <w:r w:rsidRPr="009D097C">
              <w:rPr>
                <w:noProof/>
              </w:rPr>
              <w:t> </w:t>
            </w:r>
            <w:r w:rsidRPr="009D097C">
              <w:rPr>
                <w:noProof/>
              </w:rPr>
              <w:t> </w:t>
            </w:r>
            <w:r w:rsidRPr="009D097C">
              <w:rPr>
                <w:noProof/>
              </w:rPr>
              <w:t> </w:t>
            </w:r>
            <w:r w:rsidRPr="009D097C">
              <w:fldChar w:fldCharType="end"/>
            </w:r>
            <w:bookmarkStart w:id="1" w:name="_GoBack"/>
            <w:bookmarkEnd w:id="1"/>
          </w:p>
        </w:tc>
        <w:tc>
          <w:tcPr>
            <w:tcW w:w="1134" w:type="dxa"/>
            <w:vAlign w:val="center"/>
          </w:tcPr>
          <w:p w:rsidR="0048107E" w:rsidRPr="00985A42" w:rsidRDefault="0048107E" w:rsidP="0048107E">
            <w:pPr>
              <w:spacing w:before="60" w:after="60"/>
            </w:pPr>
            <w:r>
              <w:t>Position:</w:t>
            </w:r>
          </w:p>
        </w:tc>
        <w:tc>
          <w:tcPr>
            <w:tcW w:w="3969" w:type="dxa"/>
            <w:vAlign w:val="center"/>
          </w:tcPr>
          <w:p w:rsidR="0048107E" w:rsidRDefault="0048107E" w:rsidP="0048107E">
            <w:pPr>
              <w:spacing w:before="60" w:after="60"/>
            </w:pPr>
            <w:r w:rsidRPr="00853CEB">
              <w:fldChar w:fldCharType="begin">
                <w:ffData>
                  <w:name w:val="Text1"/>
                  <w:enabled/>
                  <w:calcOnExit w:val="0"/>
                  <w:textInput/>
                </w:ffData>
              </w:fldChar>
            </w:r>
            <w:r w:rsidRPr="00853CEB">
              <w:instrText xml:space="preserve"> FORMTEXT </w:instrText>
            </w:r>
            <w:r w:rsidRPr="00853CEB">
              <w:fldChar w:fldCharType="separate"/>
            </w:r>
            <w:r w:rsidRPr="00853CEB">
              <w:rPr>
                <w:noProof/>
              </w:rPr>
              <w:t> </w:t>
            </w:r>
            <w:r w:rsidRPr="00853CEB">
              <w:rPr>
                <w:noProof/>
              </w:rPr>
              <w:t> </w:t>
            </w:r>
            <w:r w:rsidRPr="00853CEB">
              <w:rPr>
                <w:noProof/>
              </w:rPr>
              <w:t> </w:t>
            </w:r>
            <w:r w:rsidRPr="00853CEB">
              <w:rPr>
                <w:noProof/>
              </w:rPr>
              <w:t> </w:t>
            </w:r>
            <w:r w:rsidRPr="00853CEB">
              <w:rPr>
                <w:noProof/>
              </w:rPr>
              <w:t> </w:t>
            </w:r>
            <w:r w:rsidRPr="00853CEB">
              <w:fldChar w:fldCharType="end"/>
            </w:r>
          </w:p>
        </w:tc>
      </w:tr>
      <w:tr w:rsidR="0048107E" w:rsidTr="0048107E">
        <w:tc>
          <w:tcPr>
            <w:tcW w:w="1048" w:type="dxa"/>
            <w:vAlign w:val="center"/>
          </w:tcPr>
          <w:p w:rsidR="0048107E" w:rsidRPr="00985A42" w:rsidRDefault="0048107E" w:rsidP="0048107E">
            <w:pPr>
              <w:spacing w:before="60" w:after="60"/>
            </w:pPr>
            <w:r>
              <w:t>Division:</w:t>
            </w:r>
          </w:p>
        </w:tc>
        <w:tc>
          <w:tcPr>
            <w:tcW w:w="4197" w:type="dxa"/>
            <w:gridSpan w:val="3"/>
            <w:vAlign w:val="center"/>
          </w:tcPr>
          <w:p w:rsidR="0048107E" w:rsidRDefault="0048107E" w:rsidP="0048107E">
            <w:pPr>
              <w:spacing w:before="60" w:after="60"/>
            </w:pPr>
            <w:r w:rsidRPr="009D097C">
              <w:fldChar w:fldCharType="begin">
                <w:ffData>
                  <w:name w:val="Text1"/>
                  <w:enabled/>
                  <w:calcOnExit w:val="0"/>
                  <w:textInput/>
                </w:ffData>
              </w:fldChar>
            </w:r>
            <w:r w:rsidRPr="009D097C">
              <w:instrText xml:space="preserve"> FORMTEXT </w:instrText>
            </w:r>
            <w:r w:rsidRPr="009D097C">
              <w:fldChar w:fldCharType="separate"/>
            </w:r>
            <w:r w:rsidRPr="009D097C">
              <w:rPr>
                <w:noProof/>
              </w:rPr>
              <w:t> </w:t>
            </w:r>
            <w:r w:rsidRPr="009D097C">
              <w:rPr>
                <w:noProof/>
              </w:rPr>
              <w:t> </w:t>
            </w:r>
            <w:r w:rsidRPr="009D097C">
              <w:rPr>
                <w:noProof/>
              </w:rPr>
              <w:t> </w:t>
            </w:r>
            <w:r w:rsidRPr="009D097C">
              <w:rPr>
                <w:noProof/>
              </w:rPr>
              <w:t> </w:t>
            </w:r>
            <w:r w:rsidRPr="009D097C">
              <w:rPr>
                <w:noProof/>
              </w:rPr>
              <w:t> </w:t>
            </w:r>
            <w:r w:rsidRPr="009D097C">
              <w:fldChar w:fldCharType="end"/>
            </w:r>
          </w:p>
        </w:tc>
        <w:tc>
          <w:tcPr>
            <w:tcW w:w="1134" w:type="dxa"/>
            <w:vAlign w:val="center"/>
          </w:tcPr>
          <w:p w:rsidR="0048107E" w:rsidRPr="00985A42" w:rsidRDefault="0048107E" w:rsidP="0048107E">
            <w:pPr>
              <w:spacing w:before="60" w:after="60"/>
            </w:pPr>
            <w:r>
              <w:t>Date:</w:t>
            </w:r>
          </w:p>
        </w:tc>
        <w:tc>
          <w:tcPr>
            <w:tcW w:w="3969" w:type="dxa"/>
            <w:vAlign w:val="center"/>
          </w:tcPr>
          <w:p w:rsidR="0048107E" w:rsidRDefault="0048107E" w:rsidP="0048107E">
            <w:pPr>
              <w:spacing w:before="60" w:after="60"/>
            </w:pPr>
            <w:r w:rsidRPr="00853CEB">
              <w:fldChar w:fldCharType="begin">
                <w:ffData>
                  <w:name w:val="Text1"/>
                  <w:enabled/>
                  <w:calcOnExit w:val="0"/>
                  <w:textInput/>
                </w:ffData>
              </w:fldChar>
            </w:r>
            <w:r w:rsidRPr="00853CEB">
              <w:instrText xml:space="preserve"> FORMTEXT </w:instrText>
            </w:r>
            <w:r w:rsidRPr="00853CEB">
              <w:fldChar w:fldCharType="separate"/>
            </w:r>
            <w:r w:rsidRPr="00853CEB">
              <w:rPr>
                <w:noProof/>
              </w:rPr>
              <w:t> </w:t>
            </w:r>
            <w:r w:rsidRPr="00853CEB">
              <w:rPr>
                <w:noProof/>
              </w:rPr>
              <w:t> </w:t>
            </w:r>
            <w:r w:rsidRPr="00853CEB">
              <w:rPr>
                <w:noProof/>
              </w:rPr>
              <w:t> </w:t>
            </w:r>
            <w:r w:rsidRPr="00853CEB">
              <w:rPr>
                <w:noProof/>
              </w:rPr>
              <w:t> </w:t>
            </w:r>
            <w:r w:rsidRPr="00853CEB">
              <w:rPr>
                <w:noProof/>
              </w:rPr>
              <w:t> </w:t>
            </w:r>
            <w:r w:rsidRPr="00853CEB">
              <w:fldChar w:fldCharType="end"/>
            </w:r>
          </w:p>
        </w:tc>
      </w:tr>
    </w:tbl>
    <w:p w:rsidR="00B14257" w:rsidRPr="0048107E" w:rsidRDefault="00B14257" w:rsidP="0048107E"/>
    <w:sectPr w:rsidR="00B14257" w:rsidRPr="0048107E" w:rsidSect="00A567EE">
      <w:headerReference w:type="default" r:id="rId9"/>
      <w:footerReference w:type="default" r:id="rId10"/>
      <w:headerReference w:type="first" r:id="rId11"/>
      <w:footerReference w:type="first" r:id="rId12"/>
      <w:pgSz w:w="11906" w:h="16838" w:code="9"/>
      <w:pgMar w:top="794" w:right="794" w:bottom="794" w:left="794" w:header="79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07E" w:rsidRDefault="0048107E" w:rsidP="007332FF">
      <w:r>
        <w:separator/>
      </w:r>
    </w:p>
  </w:endnote>
  <w:endnote w:type="continuationSeparator" w:id="0">
    <w:p w:rsidR="0048107E" w:rsidRDefault="0048107E"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Default="00983000" w:rsidP="00450636">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CA36A0" w:rsidRPr="00132658" w:rsidTr="00D47DC7">
      <w:trPr>
        <w:cantSplit/>
        <w:trHeight w:hRule="exact" w:val="850"/>
      </w:trPr>
      <w:tc>
        <w:tcPr>
          <w:tcW w:w="10318" w:type="dxa"/>
          <w:vAlign w:val="bottom"/>
        </w:tcPr>
        <w:p w:rsidR="00D47DC7" w:rsidRDefault="00D47DC7" w:rsidP="00D47DC7">
          <w:pPr>
            <w:spacing w:after="0"/>
            <w:rPr>
              <w:rStyle w:val="PageNumber"/>
              <w:b/>
            </w:rPr>
          </w:pPr>
          <w:r>
            <w:rPr>
              <w:rStyle w:val="PageNumber"/>
            </w:rPr>
            <w:t xml:space="preserve">Department of </w:t>
          </w:r>
          <w:sdt>
            <w:sdtPr>
              <w:rPr>
                <w:rStyle w:val="PageNumber"/>
                <w:b/>
              </w:rPr>
              <w:alias w:val="Company"/>
              <w:tag w:val=""/>
              <w:id w:val="-1210098654"/>
              <w:placeholder/>
              <w:dataBinding w:prefixMappings="xmlns:ns0='http://schemas.openxmlformats.org/officeDocument/2006/extended-properties' " w:xpath="/ns0:Properties[1]/ns0:Company[1]" w:storeItemID="{6668398D-A668-4E3E-A5EB-62B293D839F1}"/>
              <w:text w:multiLine="1"/>
            </w:sdtPr>
            <w:sdtEndPr>
              <w:rPr>
                <w:rStyle w:val="PageNumber"/>
              </w:rPr>
            </w:sdtEndPr>
            <w:sdtContent>
              <w:r w:rsidR="0048107E">
                <w:rPr>
                  <w:rStyle w:val="PageNumber"/>
                  <w:b/>
                </w:rPr>
                <w:t>CORPORATE AND INFORMATION SERVICES</w:t>
              </w:r>
            </w:sdtContent>
          </w:sdt>
        </w:p>
        <w:p w:rsidR="00D47DC7" w:rsidRPr="00CE6614" w:rsidRDefault="0048107E" w:rsidP="00D47DC7">
          <w:pPr>
            <w:spacing w:after="0"/>
            <w:rPr>
              <w:rStyle w:val="PageNumber"/>
            </w:rPr>
          </w:pPr>
          <w:sdt>
            <w:sdtPr>
              <w:rPr>
                <w:rStyle w:val="PageNumber"/>
              </w:rPr>
              <w:alias w:val="Date"/>
              <w:tag w:val=""/>
              <w:id w:val="-595635023"/>
              <w:placeholder/>
              <w:dataBinding w:prefixMappings="xmlns:ns0='http://schemas.microsoft.com/office/2006/coverPageProps' " w:xpath="/ns0:CoverPageProperties[1]/ns0:PublishDate[1]" w:storeItemID="{55AF091B-3C7A-41E3-B477-F2FDAA23CFDA}"/>
              <w15:color w:val="000000"/>
              <w:date w:fullDate="2019-10-21T00:00:00Z">
                <w:dateFormat w:val="d MMMM yyyy"/>
                <w:lid w:val="en-AU"/>
                <w:storeMappedDataAs w:val="dateTime"/>
                <w:calendar w:val="gregorian"/>
              </w:date>
            </w:sdtPr>
            <w:sdtEndPr>
              <w:rPr>
                <w:rStyle w:val="PageNumber"/>
              </w:rPr>
            </w:sdtEndPr>
            <w:sdtContent>
              <w:r>
                <w:rPr>
                  <w:rStyle w:val="PageNumber"/>
                </w:rPr>
                <w:t>21 October 2019</w:t>
              </w:r>
            </w:sdtContent>
          </w:sdt>
        </w:p>
        <w:p w:rsidR="00CA36A0" w:rsidRPr="00AC4488" w:rsidRDefault="00D47DC7" w:rsidP="00D47DC7">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48107E">
            <w:rPr>
              <w:rStyle w:val="PageNumber"/>
              <w:noProof/>
            </w:rPr>
            <w:t>2</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48107E">
            <w:rPr>
              <w:rStyle w:val="PageNumber"/>
              <w:noProof/>
            </w:rPr>
            <w:t>2</w:t>
          </w:r>
          <w:r w:rsidRPr="00AC4488">
            <w:rPr>
              <w:rStyle w:val="PageNumber"/>
            </w:rPr>
            <w:fldChar w:fldCharType="end"/>
          </w:r>
        </w:p>
      </w:tc>
    </w:tr>
  </w:tbl>
  <w:p w:rsidR="00CA36A0" w:rsidRPr="00B11C67" w:rsidRDefault="00CA36A0" w:rsidP="00B11C67">
    <w:pPr>
      <w:pStyle w:val="Footer"/>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71700C">
    <w:pPr>
      <w:spacing w:after="0"/>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71700C" w:rsidRPr="00132658" w:rsidTr="008921B4">
      <w:trPr>
        <w:cantSplit/>
        <w:trHeight w:hRule="exact" w:val="1134"/>
      </w:trPr>
      <w:tc>
        <w:tcPr>
          <w:tcW w:w="7767" w:type="dxa"/>
          <w:vAlign w:val="bottom"/>
        </w:tcPr>
        <w:p w:rsidR="00D47DC7" w:rsidRDefault="00D47DC7" w:rsidP="00D47DC7">
          <w:pPr>
            <w:spacing w:after="0"/>
            <w:rPr>
              <w:rStyle w:val="PageNumber"/>
              <w:b/>
            </w:rPr>
          </w:pPr>
          <w:r>
            <w:rPr>
              <w:rStyle w:val="PageNumber"/>
            </w:rPr>
            <w:t xml:space="preserve">Department of </w:t>
          </w:r>
          <w:sdt>
            <w:sdtPr>
              <w:rPr>
                <w:rStyle w:val="PageNumber"/>
                <w:b/>
              </w:rPr>
              <w:alias w:val="Company"/>
              <w:tag w:val=""/>
              <w:id w:val="-1550452142"/>
              <w:placeholder/>
              <w:dataBinding w:prefixMappings="xmlns:ns0='http://schemas.openxmlformats.org/officeDocument/2006/extended-properties' " w:xpath="/ns0:Properties[1]/ns0:Company[1]" w:storeItemID="{6668398D-A668-4E3E-A5EB-62B293D839F1}"/>
              <w:text w:multiLine="1"/>
            </w:sdtPr>
            <w:sdtEndPr>
              <w:rPr>
                <w:rStyle w:val="PageNumber"/>
              </w:rPr>
            </w:sdtEndPr>
            <w:sdtContent>
              <w:r w:rsidR="0048107E">
                <w:rPr>
                  <w:rStyle w:val="PageNumber"/>
                  <w:b/>
                </w:rPr>
                <w:t>CORPORATE AND INFORMATION SERVICES</w:t>
              </w:r>
            </w:sdtContent>
          </w:sdt>
        </w:p>
        <w:p w:rsidR="00D47DC7" w:rsidRPr="00CE6614" w:rsidRDefault="0048107E" w:rsidP="00D47DC7">
          <w:pPr>
            <w:spacing w:after="0"/>
            <w:rPr>
              <w:rStyle w:val="PageNumber"/>
            </w:rPr>
          </w:pPr>
          <w:sdt>
            <w:sdtPr>
              <w:rPr>
                <w:rStyle w:val="PageNumber"/>
              </w:rPr>
              <w:alias w:val="Date"/>
              <w:tag w:val=""/>
              <w:id w:val="1578473972"/>
              <w:placeholder/>
              <w:dataBinding w:prefixMappings="xmlns:ns0='http://schemas.microsoft.com/office/2006/coverPageProps' " w:xpath="/ns0:CoverPageProperties[1]/ns0:PublishDate[1]" w:storeItemID="{55AF091B-3C7A-41E3-B477-F2FDAA23CFDA}"/>
              <w15:color w:val="000000"/>
              <w:date w:fullDate="2019-10-21T00:00:00Z">
                <w:dateFormat w:val="d MMMM yyyy"/>
                <w:lid w:val="en-AU"/>
                <w:storeMappedDataAs w:val="dateTime"/>
                <w:calendar w:val="gregorian"/>
              </w:date>
            </w:sdtPr>
            <w:sdtEndPr>
              <w:rPr>
                <w:rStyle w:val="PageNumber"/>
              </w:rPr>
            </w:sdtEndPr>
            <w:sdtContent>
              <w:r>
                <w:rPr>
                  <w:rStyle w:val="PageNumber"/>
                </w:rPr>
                <w:t>21 October 2019</w:t>
              </w:r>
            </w:sdtContent>
          </w:sdt>
        </w:p>
        <w:p w:rsidR="0071700C" w:rsidRPr="00CE30CF" w:rsidRDefault="00D47DC7" w:rsidP="00D47DC7">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48107E">
            <w:rPr>
              <w:rStyle w:val="PageNumber"/>
              <w:noProof/>
            </w:rPr>
            <w:t>1</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48107E">
            <w:rPr>
              <w:rStyle w:val="PageNumber"/>
              <w:noProof/>
            </w:rPr>
            <w:t>2</w:t>
          </w:r>
          <w:r w:rsidRPr="00AC4488">
            <w:rPr>
              <w:rStyle w:val="PageNumber"/>
            </w:rPr>
            <w:fldChar w:fldCharType="end"/>
          </w:r>
        </w:p>
      </w:tc>
      <w:tc>
        <w:tcPr>
          <w:tcW w:w="2551" w:type="dxa"/>
          <w:vAlign w:val="bottom"/>
        </w:tcPr>
        <w:p w:rsidR="0071700C" w:rsidRPr="001E14EB" w:rsidRDefault="0071700C" w:rsidP="0071700C">
          <w:pPr>
            <w:spacing w:after="0"/>
            <w:jc w:val="right"/>
          </w:pPr>
          <w:r>
            <w:rPr>
              <w:noProof/>
            </w:rPr>
            <w:drawing>
              <wp:inline distT="0" distB="0" distL="0" distR="0" wp14:anchorId="5FF007C5" wp14:editId="1666FCC4">
                <wp:extent cx="1572479" cy="561600"/>
                <wp:effectExtent l="0" t="0" r="8890" b="0"/>
                <wp:docPr id="9" name="Picture 9"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rPr>
            <w:t xml:space="preserve"> </w:t>
          </w:r>
        </w:p>
      </w:tc>
    </w:tr>
  </w:tbl>
  <w:p w:rsidR="0089368E" w:rsidRPr="00661BE1" w:rsidRDefault="0089368E"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07E" w:rsidRDefault="0048107E" w:rsidP="007332FF">
      <w:r>
        <w:separator/>
      </w:r>
    </w:p>
  </w:footnote>
  <w:footnote w:type="continuationSeparator" w:id="0">
    <w:p w:rsidR="0048107E" w:rsidRDefault="0048107E"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48107E" w:rsidP="008C70BB">
    <w:pPr>
      <w:pStyle w:val="Header"/>
      <w:tabs>
        <w:tab w:val="clear" w:pos="9638"/>
        <w:tab w:val="right" w:pos="10318"/>
      </w:tabs>
    </w:pPr>
    <w:sdt>
      <w:sdtPr>
        <w:alias w:val="Title"/>
        <w:tag w:val="Title"/>
        <w:id w:val="-2113969407"/>
        <w:lock w:val="sdtLocked"/>
        <w:dataBinding w:prefixMappings="xmlns:ns0='http://purl.org/dc/elements/1.1/' xmlns:ns1='http://schemas.openxmlformats.org/package/2006/metadata/core-properties' " w:xpath="/ns1:coreProperties[1]/ns0:title[1]" w:storeItemID="{6C3C8BC8-F283-45AE-878A-BAB7291924A1}"/>
        <w:text/>
      </w:sdtPr>
      <w:sdtEndPr/>
      <w:sdtContent>
        <w:r>
          <w:t>Record class description form</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TitleChar"/>
      </w:rPr>
      <w:alias w:val="Title"/>
      <w:tag w:val="Title"/>
      <w:id w:val="-509755993"/>
      <w:lock w:val="sdtLocked"/>
      <w:dataBinding w:prefixMappings="xmlns:ns0='http://purl.org/dc/elements/1.1/' xmlns:ns1='http://schemas.openxmlformats.org/package/2006/metadata/core-properties' " w:xpath="/ns1:coreProperties[1]/ns0:title[1]" w:storeItemID="{6C3C8BC8-F283-45AE-878A-BAB7291924A1}"/>
      <w:text w:multiLine="1"/>
    </w:sdtPr>
    <w:sdtEndPr>
      <w:rPr>
        <w:rStyle w:val="TitleChar"/>
      </w:rPr>
    </w:sdtEndPr>
    <w:sdtContent>
      <w:p w:rsidR="00E54F9E" w:rsidRDefault="0048107E" w:rsidP="00435082">
        <w:pPr>
          <w:pStyle w:val="Title"/>
        </w:pPr>
        <w:r>
          <w:rPr>
            <w:rStyle w:val="TitleChar"/>
          </w:rPr>
          <w:t>Record class description form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6"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842BC6"/>
    <w:multiLevelType w:val="multilevel"/>
    <w:tmpl w:val="0C78A7AC"/>
    <w:numStyleLink w:val="Tablebulletlist"/>
  </w:abstractNum>
  <w:abstractNum w:abstractNumId="4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0"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1" w15:restartNumberingAfterBreak="0">
    <w:nsid w:val="56DA2CAE"/>
    <w:multiLevelType w:val="multilevel"/>
    <w:tmpl w:val="3E5E177A"/>
    <w:name w:val="NTG Table Bullet List332222222222222"/>
    <w:numStyleLink w:val="Tablenumberlist"/>
  </w:abstractNum>
  <w:abstractNum w:abstractNumId="52" w15:restartNumberingAfterBreak="0">
    <w:nsid w:val="583359D9"/>
    <w:multiLevelType w:val="multilevel"/>
    <w:tmpl w:val="3E5E177A"/>
    <w:name w:val="NTG Table Bullet List332222222"/>
    <w:numStyleLink w:val="Tablenumberlist"/>
  </w:abstractNum>
  <w:abstractNum w:abstractNumId="53"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4"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8E21323"/>
    <w:multiLevelType w:val="multilevel"/>
    <w:tmpl w:val="4E6AC8F6"/>
    <w:numStyleLink w:val="Numberlist"/>
  </w:abstractNum>
  <w:abstractNum w:abstractNumId="56" w15:restartNumberingAfterBreak="0">
    <w:nsid w:val="5B9A5FFE"/>
    <w:multiLevelType w:val="multilevel"/>
    <w:tmpl w:val="0C78A7AC"/>
    <w:name w:val="NTG Table Bullet List33222222222222"/>
    <w:numStyleLink w:val="Tablebulletlist"/>
  </w:abstractNum>
  <w:abstractNum w:abstractNumId="57" w15:restartNumberingAfterBreak="0">
    <w:nsid w:val="5D444259"/>
    <w:multiLevelType w:val="multilevel"/>
    <w:tmpl w:val="0C78A7AC"/>
    <w:name w:val="NTG Table Bullet List332222"/>
    <w:numStyleLink w:val="Tablebulletlist"/>
  </w:abstractNum>
  <w:abstractNum w:abstractNumId="58"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9"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1"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3"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9262556"/>
    <w:multiLevelType w:val="multilevel"/>
    <w:tmpl w:val="3E5E177A"/>
    <w:name w:val="NTG Table Bullet List3322222222222222"/>
    <w:numStyleLink w:val="Tablenumberlist"/>
  </w:abstractNum>
  <w:abstractNum w:abstractNumId="65"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6FFA1782"/>
    <w:multiLevelType w:val="hybridMultilevel"/>
    <w:tmpl w:val="846486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7453664D"/>
    <w:multiLevelType w:val="multilevel"/>
    <w:tmpl w:val="0C78A7AC"/>
    <w:name w:val="NTG Table Bullet List3322222222222222222"/>
    <w:numStyleLink w:val="Tablebulletlist"/>
  </w:abstractNum>
  <w:abstractNum w:abstractNumId="69" w15:restartNumberingAfterBreak="0">
    <w:nsid w:val="76141D1E"/>
    <w:multiLevelType w:val="multilevel"/>
    <w:tmpl w:val="0C78A7AC"/>
    <w:name w:val="NTG Table Bullet List332222222222"/>
    <w:numStyleLink w:val="Tablebulletlist"/>
  </w:abstractNum>
  <w:abstractNum w:abstractNumId="70" w15:restartNumberingAfterBreak="0">
    <w:nsid w:val="765A32D4"/>
    <w:multiLevelType w:val="multilevel"/>
    <w:tmpl w:val="4E6AC8F6"/>
    <w:numStyleLink w:val="Numberlist"/>
  </w:abstractNum>
  <w:abstractNum w:abstractNumId="71"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3"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2"/>
  </w:num>
  <w:num w:numId="4">
    <w:abstractNumId w:val="43"/>
  </w:num>
  <w:num w:numId="5">
    <w:abstractNumId w:val="27"/>
  </w:num>
  <w:num w:numId="6">
    <w:abstractNumId w:val="15"/>
  </w:num>
  <w:num w:numId="7">
    <w:abstractNumId w:val="48"/>
  </w:num>
  <w:num w:numId="8">
    <w:abstractNumId w:val="24"/>
  </w:num>
  <w:num w:numId="9">
    <w:abstractNumId w:val="55"/>
  </w:num>
  <w:num w:numId="10">
    <w:abstractNumId w:val="20"/>
  </w:num>
  <w:num w:numId="11">
    <w:abstractNumId w:val="61"/>
  </w:num>
  <w:num w:numId="12">
    <w:abstractNumId w:val="17"/>
  </w:num>
  <w:num w:numId="13">
    <w:abstractNumId w:val="1"/>
  </w:num>
  <w:num w:numId="14">
    <w:abstractNumId w:val="59"/>
  </w:num>
  <w:num w:numId="15">
    <w:abstractNumId w:val="26"/>
  </w:num>
  <w:num w:numId="16">
    <w:abstractNumId w:val="60"/>
  </w:num>
  <w:num w:numId="17">
    <w:abstractNumId w:val="70"/>
  </w:num>
  <w:num w:numId="18">
    <w:abstractNumId w:val="54"/>
  </w:num>
  <w:num w:numId="19">
    <w:abstractNumId w:val="46"/>
  </w:num>
  <w:num w:numId="20">
    <w:abstractNumId w:val="50"/>
  </w:num>
  <w:num w:numId="21">
    <w:abstractNumId w:val="38"/>
  </w:num>
  <w:num w:numId="22">
    <w:abstractNumId w:val="53"/>
  </w:num>
  <w:num w:numId="23">
    <w:abstractNumId w:val="45"/>
  </w:num>
  <w:num w:numId="24">
    <w:abstractNumId w:val="40"/>
  </w:num>
  <w:num w:numId="25">
    <w:abstractNumId w:val="36"/>
  </w:num>
  <w:num w:numId="26">
    <w:abstractNumId w:val="10"/>
  </w:num>
  <w:num w:numId="27">
    <w:abstractNumId w:val="71"/>
  </w:num>
  <w:num w:numId="28">
    <w:abstractNumId w:val="35"/>
  </w:num>
  <w:num w:numId="29">
    <w:abstractNumId w:val="28"/>
  </w:num>
  <w:num w:numId="30">
    <w:abstractNumId w:val="0"/>
  </w:num>
  <w:num w:numId="31">
    <w:abstractNumId w:val="39"/>
  </w:num>
  <w:num w:numId="32">
    <w:abstractNumId w:val="9"/>
  </w:num>
  <w:num w:numId="33">
    <w:abstractNumId w:val="62"/>
  </w:num>
  <w:num w:numId="34">
    <w:abstractNumId w:val="31"/>
  </w:num>
  <w:num w:numId="35">
    <w:abstractNumId w:val="47"/>
  </w:num>
  <w:num w:numId="36">
    <w:abstractNumId w:val="63"/>
  </w:num>
  <w:num w:numId="37">
    <w:abstractNumId w:val="65"/>
  </w:num>
  <w:num w:numId="38">
    <w:abstractNumId w:val="14"/>
  </w:num>
  <w:num w:numId="39">
    <w:abstractNumId w:val="25"/>
  </w:num>
  <w:num w:numId="40">
    <w:abstractNumId w:val="67"/>
  </w:num>
  <w:num w:numId="41">
    <w:abstractNumId w:val="2"/>
  </w:num>
  <w:num w:numId="42">
    <w:abstractNumId w:val="58"/>
  </w:num>
  <w:num w:numId="43">
    <w:abstractNumId w:val="11"/>
  </w:num>
  <w:num w:numId="44">
    <w:abstractNumId w:val="34"/>
  </w:num>
  <w:num w:numId="45">
    <w:abstractNumId w:val="4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6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attachedTemplate r:id="rId1"/>
  <w:stylePaneFormatFilter w:val="D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07E"/>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6DEF"/>
    <w:rsid w:val="00056EDC"/>
    <w:rsid w:val="0006635A"/>
    <w:rsid w:val="000720BE"/>
    <w:rsid w:val="0007259C"/>
    <w:rsid w:val="000801B3"/>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342B"/>
    <w:rsid w:val="000E3ED2"/>
    <w:rsid w:val="000E5DD2"/>
    <w:rsid w:val="000F2958"/>
    <w:rsid w:val="000F3850"/>
    <w:rsid w:val="000F604F"/>
    <w:rsid w:val="00104E7F"/>
    <w:rsid w:val="001137EC"/>
    <w:rsid w:val="001152F5"/>
    <w:rsid w:val="00117743"/>
    <w:rsid w:val="00117F5B"/>
    <w:rsid w:val="00132658"/>
    <w:rsid w:val="00150DC0"/>
    <w:rsid w:val="0015394D"/>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716CD"/>
    <w:rsid w:val="00274D4B"/>
    <w:rsid w:val="002806F5"/>
    <w:rsid w:val="00281577"/>
    <w:rsid w:val="00287D73"/>
    <w:rsid w:val="002926BC"/>
    <w:rsid w:val="00293A72"/>
    <w:rsid w:val="002A0160"/>
    <w:rsid w:val="002A30C3"/>
    <w:rsid w:val="002A6F6A"/>
    <w:rsid w:val="002A7712"/>
    <w:rsid w:val="002B38F7"/>
    <w:rsid w:val="002B4F50"/>
    <w:rsid w:val="002B5591"/>
    <w:rsid w:val="002B6AA4"/>
    <w:rsid w:val="002C1FE9"/>
    <w:rsid w:val="002D3A57"/>
    <w:rsid w:val="002D6524"/>
    <w:rsid w:val="002D7D05"/>
    <w:rsid w:val="002E20C8"/>
    <w:rsid w:val="002E4290"/>
    <w:rsid w:val="002E66A6"/>
    <w:rsid w:val="002F0DB1"/>
    <w:rsid w:val="002F2885"/>
    <w:rsid w:val="002F45A1"/>
    <w:rsid w:val="0030203D"/>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82A7F"/>
    <w:rsid w:val="00390862"/>
    <w:rsid w:val="00390CE3"/>
    <w:rsid w:val="00394876"/>
    <w:rsid w:val="00394AAF"/>
    <w:rsid w:val="00394CE5"/>
    <w:rsid w:val="003A6341"/>
    <w:rsid w:val="003B67FD"/>
    <w:rsid w:val="003B6A61"/>
    <w:rsid w:val="003C2198"/>
    <w:rsid w:val="003C4941"/>
    <w:rsid w:val="003D0F63"/>
    <w:rsid w:val="003D42C0"/>
    <w:rsid w:val="003D4A8F"/>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35082"/>
    <w:rsid w:val="00443B6E"/>
    <w:rsid w:val="00450636"/>
    <w:rsid w:val="0045420A"/>
    <w:rsid w:val="004554D4"/>
    <w:rsid w:val="00461744"/>
    <w:rsid w:val="00466185"/>
    <w:rsid w:val="00466303"/>
    <w:rsid w:val="004668A7"/>
    <w:rsid w:val="00466D96"/>
    <w:rsid w:val="00467747"/>
    <w:rsid w:val="00470017"/>
    <w:rsid w:val="0047105A"/>
    <w:rsid w:val="00473C98"/>
    <w:rsid w:val="00474965"/>
    <w:rsid w:val="0048107E"/>
    <w:rsid w:val="00482DF8"/>
    <w:rsid w:val="004864DE"/>
    <w:rsid w:val="00494BE5"/>
    <w:rsid w:val="004A0EBA"/>
    <w:rsid w:val="004A2538"/>
    <w:rsid w:val="004A331E"/>
    <w:rsid w:val="004B0C15"/>
    <w:rsid w:val="004B35EA"/>
    <w:rsid w:val="004B69E4"/>
    <w:rsid w:val="004C6C39"/>
    <w:rsid w:val="004D075F"/>
    <w:rsid w:val="004D1B76"/>
    <w:rsid w:val="004D344E"/>
    <w:rsid w:val="004D464A"/>
    <w:rsid w:val="004E019E"/>
    <w:rsid w:val="004E06EC"/>
    <w:rsid w:val="004E0A3F"/>
    <w:rsid w:val="004E2CB7"/>
    <w:rsid w:val="004F016A"/>
    <w:rsid w:val="00500F94"/>
    <w:rsid w:val="00502FB3"/>
    <w:rsid w:val="00503DE9"/>
    <w:rsid w:val="0050530C"/>
    <w:rsid w:val="00505DEA"/>
    <w:rsid w:val="00507782"/>
    <w:rsid w:val="00512A04"/>
    <w:rsid w:val="00520499"/>
    <w:rsid w:val="005249F5"/>
    <w:rsid w:val="005260F7"/>
    <w:rsid w:val="00543BD1"/>
    <w:rsid w:val="00556113"/>
    <w:rsid w:val="00564C12"/>
    <w:rsid w:val="005654B8"/>
    <w:rsid w:val="00570D94"/>
    <w:rsid w:val="005762CC"/>
    <w:rsid w:val="00582D3D"/>
    <w:rsid w:val="00590040"/>
    <w:rsid w:val="00595386"/>
    <w:rsid w:val="00597234"/>
    <w:rsid w:val="005A4AC0"/>
    <w:rsid w:val="005A539B"/>
    <w:rsid w:val="005A5FDF"/>
    <w:rsid w:val="005B0FB7"/>
    <w:rsid w:val="005B122A"/>
    <w:rsid w:val="005B1FCB"/>
    <w:rsid w:val="005B5AC2"/>
    <w:rsid w:val="005C2833"/>
    <w:rsid w:val="005E144D"/>
    <w:rsid w:val="005E1500"/>
    <w:rsid w:val="005E3A43"/>
    <w:rsid w:val="005F0B17"/>
    <w:rsid w:val="005F6602"/>
    <w:rsid w:val="005F77C7"/>
    <w:rsid w:val="00620675"/>
    <w:rsid w:val="00622910"/>
    <w:rsid w:val="006254B6"/>
    <w:rsid w:val="00627FC8"/>
    <w:rsid w:val="006433C3"/>
    <w:rsid w:val="00650F5B"/>
    <w:rsid w:val="006670D7"/>
    <w:rsid w:val="006719EA"/>
    <w:rsid w:val="00671F13"/>
    <w:rsid w:val="0067400A"/>
    <w:rsid w:val="006847AD"/>
    <w:rsid w:val="0069114B"/>
    <w:rsid w:val="006944C1"/>
    <w:rsid w:val="006A756A"/>
    <w:rsid w:val="006C0EC2"/>
    <w:rsid w:val="006D66F7"/>
    <w:rsid w:val="00705C9D"/>
    <w:rsid w:val="00705F13"/>
    <w:rsid w:val="0070624C"/>
    <w:rsid w:val="00714F1D"/>
    <w:rsid w:val="00715225"/>
    <w:rsid w:val="0071700C"/>
    <w:rsid w:val="00720662"/>
    <w:rsid w:val="00720CC6"/>
    <w:rsid w:val="00722DDB"/>
    <w:rsid w:val="00724728"/>
    <w:rsid w:val="00724F98"/>
    <w:rsid w:val="00730B9B"/>
    <w:rsid w:val="0073182E"/>
    <w:rsid w:val="007332FF"/>
    <w:rsid w:val="007408F5"/>
    <w:rsid w:val="00741EAE"/>
    <w:rsid w:val="00755248"/>
    <w:rsid w:val="0076190B"/>
    <w:rsid w:val="0076355D"/>
    <w:rsid w:val="00763A2D"/>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5CFD"/>
    <w:rsid w:val="007C6D9F"/>
    <w:rsid w:val="007D4893"/>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42838"/>
    <w:rsid w:val="00854EC1"/>
    <w:rsid w:val="0085797F"/>
    <w:rsid w:val="00861DC3"/>
    <w:rsid w:val="00867019"/>
    <w:rsid w:val="00872EF1"/>
    <w:rsid w:val="008735A9"/>
    <w:rsid w:val="00877BC5"/>
    <w:rsid w:val="00877D20"/>
    <w:rsid w:val="00881C48"/>
    <w:rsid w:val="00885B80"/>
    <w:rsid w:val="00885C30"/>
    <w:rsid w:val="00885E9B"/>
    <w:rsid w:val="0089368E"/>
    <w:rsid w:val="00893C96"/>
    <w:rsid w:val="0089500A"/>
    <w:rsid w:val="00897C94"/>
    <w:rsid w:val="008A4B30"/>
    <w:rsid w:val="008A7C12"/>
    <w:rsid w:val="008B03CE"/>
    <w:rsid w:val="008B529E"/>
    <w:rsid w:val="008C17FB"/>
    <w:rsid w:val="008C70BB"/>
    <w:rsid w:val="008D1B00"/>
    <w:rsid w:val="008D57B8"/>
    <w:rsid w:val="008E03FC"/>
    <w:rsid w:val="008E510B"/>
    <w:rsid w:val="00902B13"/>
    <w:rsid w:val="00911941"/>
    <w:rsid w:val="0092024D"/>
    <w:rsid w:val="00925146"/>
    <w:rsid w:val="00925F0F"/>
    <w:rsid w:val="00932F6B"/>
    <w:rsid w:val="009444F0"/>
    <w:rsid w:val="009468BC"/>
    <w:rsid w:val="00947FAE"/>
    <w:rsid w:val="009616DF"/>
    <w:rsid w:val="0096542F"/>
    <w:rsid w:val="00967FA7"/>
    <w:rsid w:val="00971645"/>
    <w:rsid w:val="00977919"/>
    <w:rsid w:val="00983000"/>
    <w:rsid w:val="009870FA"/>
    <w:rsid w:val="009921C3"/>
    <w:rsid w:val="0099551D"/>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5005"/>
    <w:rsid w:val="00A567EE"/>
    <w:rsid w:val="00A70DD8"/>
    <w:rsid w:val="00A76790"/>
    <w:rsid w:val="00A85D0C"/>
    <w:rsid w:val="00A925EC"/>
    <w:rsid w:val="00A929AA"/>
    <w:rsid w:val="00A92B6B"/>
    <w:rsid w:val="00AA541E"/>
    <w:rsid w:val="00AD0DA4"/>
    <w:rsid w:val="00AD4169"/>
    <w:rsid w:val="00AE25C6"/>
    <w:rsid w:val="00AE306C"/>
    <w:rsid w:val="00AF28C1"/>
    <w:rsid w:val="00B02EF1"/>
    <w:rsid w:val="00B07C97"/>
    <w:rsid w:val="00B11C67"/>
    <w:rsid w:val="00B14257"/>
    <w:rsid w:val="00B15754"/>
    <w:rsid w:val="00B16002"/>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92F9B"/>
    <w:rsid w:val="00B941B3"/>
    <w:rsid w:val="00B96513"/>
    <w:rsid w:val="00BA1D47"/>
    <w:rsid w:val="00BA66F0"/>
    <w:rsid w:val="00BB2239"/>
    <w:rsid w:val="00BB2AE7"/>
    <w:rsid w:val="00BB6464"/>
    <w:rsid w:val="00BC1BB8"/>
    <w:rsid w:val="00BD7FE1"/>
    <w:rsid w:val="00BE37CA"/>
    <w:rsid w:val="00BE6144"/>
    <w:rsid w:val="00BE635A"/>
    <w:rsid w:val="00BF17E9"/>
    <w:rsid w:val="00BF2ABB"/>
    <w:rsid w:val="00BF5099"/>
    <w:rsid w:val="00C10B5E"/>
    <w:rsid w:val="00C10F10"/>
    <w:rsid w:val="00C15D4D"/>
    <w:rsid w:val="00C175DC"/>
    <w:rsid w:val="00C30171"/>
    <w:rsid w:val="00C309D8"/>
    <w:rsid w:val="00C43519"/>
    <w:rsid w:val="00C45263"/>
    <w:rsid w:val="00C51537"/>
    <w:rsid w:val="00C52BC3"/>
    <w:rsid w:val="00C61AFA"/>
    <w:rsid w:val="00C61D64"/>
    <w:rsid w:val="00C62099"/>
    <w:rsid w:val="00C62A34"/>
    <w:rsid w:val="00C64EA3"/>
    <w:rsid w:val="00C72867"/>
    <w:rsid w:val="00C75E81"/>
    <w:rsid w:val="00C83BB6"/>
    <w:rsid w:val="00C86609"/>
    <w:rsid w:val="00C92B4C"/>
    <w:rsid w:val="00C954F6"/>
    <w:rsid w:val="00CA36A0"/>
    <w:rsid w:val="00CA6BC5"/>
    <w:rsid w:val="00CC571B"/>
    <w:rsid w:val="00CC61CD"/>
    <w:rsid w:val="00CC6C02"/>
    <w:rsid w:val="00CC737B"/>
    <w:rsid w:val="00CD5011"/>
    <w:rsid w:val="00CE640F"/>
    <w:rsid w:val="00CE76BC"/>
    <w:rsid w:val="00CF540E"/>
    <w:rsid w:val="00D02F07"/>
    <w:rsid w:val="00D15D88"/>
    <w:rsid w:val="00D27D49"/>
    <w:rsid w:val="00D27EBE"/>
    <w:rsid w:val="00D36A49"/>
    <w:rsid w:val="00D47DC7"/>
    <w:rsid w:val="00D517C6"/>
    <w:rsid w:val="00D71D84"/>
    <w:rsid w:val="00D72464"/>
    <w:rsid w:val="00D72A57"/>
    <w:rsid w:val="00D768EB"/>
    <w:rsid w:val="00D81E17"/>
    <w:rsid w:val="00D82D1E"/>
    <w:rsid w:val="00D832D9"/>
    <w:rsid w:val="00D90F00"/>
    <w:rsid w:val="00D96804"/>
    <w:rsid w:val="00D975C0"/>
    <w:rsid w:val="00DA5285"/>
    <w:rsid w:val="00DB191D"/>
    <w:rsid w:val="00DB4F91"/>
    <w:rsid w:val="00DB6D0A"/>
    <w:rsid w:val="00DC06BE"/>
    <w:rsid w:val="00DC1F0F"/>
    <w:rsid w:val="00DC3117"/>
    <w:rsid w:val="00DC4E2A"/>
    <w:rsid w:val="00DC5DD9"/>
    <w:rsid w:val="00DC6D2D"/>
    <w:rsid w:val="00DD4E59"/>
    <w:rsid w:val="00DE33B5"/>
    <w:rsid w:val="00DE5E18"/>
    <w:rsid w:val="00DF0487"/>
    <w:rsid w:val="00DF5EA4"/>
    <w:rsid w:val="00E02681"/>
    <w:rsid w:val="00E02792"/>
    <w:rsid w:val="00E034D8"/>
    <w:rsid w:val="00E04CC0"/>
    <w:rsid w:val="00E15816"/>
    <w:rsid w:val="00E160D5"/>
    <w:rsid w:val="00E239FF"/>
    <w:rsid w:val="00E27D7B"/>
    <w:rsid w:val="00E30556"/>
    <w:rsid w:val="00E30981"/>
    <w:rsid w:val="00E33136"/>
    <w:rsid w:val="00E34D7C"/>
    <w:rsid w:val="00E3723D"/>
    <w:rsid w:val="00E44C89"/>
    <w:rsid w:val="00E457A6"/>
    <w:rsid w:val="00E54F9E"/>
    <w:rsid w:val="00E61BA2"/>
    <w:rsid w:val="00E63864"/>
    <w:rsid w:val="00E6403F"/>
    <w:rsid w:val="00E75451"/>
    <w:rsid w:val="00E75EA9"/>
    <w:rsid w:val="00E76AD6"/>
    <w:rsid w:val="00E770C4"/>
    <w:rsid w:val="00E84C5A"/>
    <w:rsid w:val="00E861DB"/>
    <w:rsid w:val="00E908F1"/>
    <w:rsid w:val="00E93406"/>
    <w:rsid w:val="00E956C5"/>
    <w:rsid w:val="00E95C39"/>
    <w:rsid w:val="00EA2C39"/>
    <w:rsid w:val="00EB0A3C"/>
    <w:rsid w:val="00EB0A96"/>
    <w:rsid w:val="00EB77F9"/>
    <w:rsid w:val="00EC5769"/>
    <w:rsid w:val="00EC7D00"/>
    <w:rsid w:val="00ED0304"/>
    <w:rsid w:val="00ED4FF7"/>
    <w:rsid w:val="00ED5B7B"/>
    <w:rsid w:val="00EE38FA"/>
    <w:rsid w:val="00EE3E2C"/>
    <w:rsid w:val="00EE5D23"/>
    <w:rsid w:val="00EE750D"/>
    <w:rsid w:val="00EF3CA4"/>
    <w:rsid w:val="00EF49A8"/>
    <w:rsid w:val="00EF7859"/>
    <w:rsid w:val="00F014DA"/>
    <w:rsid w:val="00F02591"/>
    <w:rsid w:val="00F30AE1"/>
    <w:rsid w:val="00F5696E"/>
    <w:rsid w:val="00F60EFF"/>
    <w:rsid w:val="00F67D2D"/>
    <w:rsid w:val="00F858F2"/>
    <w:rsid w:val="00F860CC"/>
    <w:rsid w:val="00F94398"/>
    <w:rsid w:val="00FB2B56"/>
    <w:rsid w:val="00FB55D5"/>
    <w:rsid w:val="00FC12BF"/>
    <w:rsid w:val="00FC2C60"/>
    <w:rsid w:val="00FD3E6F"/>
    <w:rsid w:val="00FD51B9"/>
    <w:rsid w:val="00FD5849"/>
    <w:rsid w:val="00FE03E4"/>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306CC"/>
  <w15:docId w15:val="{A516F7F1-43B4-429E-9EDE-24A932203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07E"/>
    <w:rPr>
      <w:rFonts w:ascii="Lato" w:eastAsia="Times New Roman" w:hAnsi="Lato"/>
      <w:szCs w:val="20"/>
      <w:lang w:eastAsia="en-AU"/>
    </w:rPr>
  </w:style>
  <w:style w:type="paragraph" w:styleId="Heading1">
    <w:name w:val="heading 1"/>
    <w:basedOn w:val="Normal"/>
    <w:next w:val="Normal"/>
    <w:link w:val="Heading1Char"/>
    <w:qFormat/>
    <w:rsid w:val="00D15D88"/>
    <w:pPr>
      <w:keepNext/>
      <w:keepLines/>
      <w:spacing w:before="240"/>
      <w:outlineLvl w:val="0"/>
    </w:pPr>
    <w:rPr>
      <w:rFonts w:ascii="Lato Semibold" w:hAnsi="Lato Semibold"/>
      <w:color w:val="1F1F5F"/>
      <w:kern w:val="32"/>
      <w:sz w:val="36"/>
      <w:szCs w:val="32"/>
    </w:rPr>
  </w:style>
  <w:style w:type="paragraph" w:styleId="Heading2">
    <w:name w:val="heading 2"/>
    <w:basedOn w:val="Normal"/>
    <w:next w:val="Normal"/>
    <w:link w:val="Heading2Char"/>
    <w:uiPriority w:val="2"/>
    <w:qFormat/>
    <w:rsid w:val="00A567EE"/>
    <w:pPr>
      <w:keepNext/>
      <w:keepLines/>
      <w:spacing w:before="240"/>
      <w:outlineLvl w:val="1"/>
    </w:pPr>
    <w:rPr>
      <w:rFonts w:ascii="Lato Semibold" w:hAnsi="Lato Semibold"/>
      <w:color w:val="454347"/>
      <w:sz w:val="32"/>
      <w:szCs w:val="28"/>
    </w:rPr>
  </w:style>
  <w:style w:type="paragraph" w:styleId="Heading3">
    <w:name w:val="heading 3"/>
    <w:basedOn w:val="Normal"/>
    <w:next w:val="Normal"/>
    <w:link w:val="Heading3Char"/>
    <w:uiPriority w:val="2"/>
    <w:qFormat/>
    <w:rsid w:val="00A567EE"/>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A567EE"/>
    <w:pPr>
      <w:keepNext/>
      <w:keepLines/>
      <w:spacing w:before="240"/>
      <w:outlineLvl w:val="3"/>
    </w:pPr>
    <w:rPr>
      <w:rFonts w:ascii="Lato Semibold"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A567EE"/>
    <w:rPr>
      <w:rFonts w:ascii="Lato Semibold" w:eastAsia="Times New Roman" w:hAnsi="Lato Semibold"/>
      <w:color w:val="454347"/>
      <w:sz w:val="32"/>
      <w:szCs w:val="28"/>
    </w:rPr>
  </w:style>
  <w:style w:type="paragraph" w:styleId="Title">
    <w:name w:val="Title"/>
    <w:basedOn w:val="Normal"/>
    <w:next w:val="Normal"/>
    <w:link w:val="TitleChar"/>
    <w:qFormat/>
    <w:rsid w:val="002D6524"/>
    <w:rPr>
      <w:rFonts w:ascii="Lato Semibold" w:hAnsi="Lato Semibold"/>
      <w:bCs/>
      <w:color w:val="1F1F5F"/>
      <w:kern w:val="32"/>
      <w:sz w:val="60"/>
      <w:szCs w:val="64"/>
    </w:rPr>
  </w:style>
  <w:style w:type="character" w:customStyle="1" w:styleId="TitleChar">
    <w:name w:val="Title Char"/>
    <w:basedOn w:val="DefaultParagraphFont"/>
    <w:link w:val="Title"/>
    <w:rsid w:val="002D6524"/>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A567EE"/>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D96804"/>
    <w:pPr>
      <w:tabs>
        <w:tab w:val="right" w:pos="9638"/>
      </w:tabs>
      <w:spacing w:after="240"/>
      <w:jc w:val="right"/>
    </w:pPr>
  </w:style>
  <w:style w:type="character" w:customStyle="1" w:styleId="HeaderChar">
    <w:name w:val="Header Char"/>
    <w:aliases w:val="Page header Char"/>
    <w:basedOn w:val="DefaultParagraphFont"/>
    <w:link w:val="Header"/>
    <w:uiPriority w:val="8"/>
    <w:rsid w:val="00D9680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qFormat/>
    <w:rsid w:val="0070624C"/>
    <w:pPr>
      <w:numPr>
        <w:ilvl w:val="1"/>
      </w:numPr>
      <w:spacing w:after="160"/>
    </w:pPr>
    <w:rPr>
      <w:rFonts w:asciiTheme="majorHAnsi" w:hAnsiTheme="majorHAnsi"/>
      <w:color w:val="127CC0" w:themeColor="accent2"/>
      <w:sz w:val="40"/>
    </w:rPr>
  </w:style>
  <w:style w:type="character" w:customStyle="1" w:styleId="Heading4Char">
    <w:name w:val="Heading 4 Char"/>
    <w:basedOn w:val="DefaultParagraphFont"/>
    <w:link w:val="Heading4"/>
    <w:uiPriority w:val="2"/>
    <w:rsid w:val="00A567EE"/>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B14257"/>
    <w:pPr>
      <w:spacing w:before="40" w:after="40"/>
    </w:pPr>
    <w:rPr>
      <w:rFonts w:ascii="Lato" w:hAnsi="Lato"/>
      <w:szCs w:val="20"/>
      <w:lang w:eastAsia="en-AU"/>
    </w:rPr>
    <w:tblPr>
      <w:tblStyleRowBandSize w:val="1"/>
      <w:tblStyleColBandSize w:val="1"/>
      <w:tblBorders>
        <w:top w:val="single" w:sz="4" w:space="0" w:color="1F1F5F" w:themeColor="text1"/>
        <w:left w:val="single" w:sz="4" w:space="0" w:color="1F1F5F" w:themeColor="text1"/>
        <w:bottom w:val="single" w:sz="4" w:space="0" w:color="1F1F5F" w:themeColor="text1"/>
        <w:right w:val="single" w:sz="4" w:space="0" w:color="1F1F5F" w:themeColor="text1"/>
        <w:insideH w:val="none" w:sz="0" w:space="0" w:color="auto"/>
        <w:insideV w:val="single" w:sz="4" w:space="0" w:color="1F1F5F" w:themeColor="text1"/>
      </w:tblBorders>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cPr>
        <w:shd w:val="clear" w:color="auto" w:fill="1F1F5F" w:themeFill="text1"/>
      </w:tcPr>
    </w:tblStylePr>
    <w:tblStylePr w:type="lastRow">
      <w:rPr>
        <w:rFonts w:ascii="Arial" w:hAnsi="Arial"/>
        <w:b/>
        <w:color w:val="auto"/>
        <w:sz w:val="22"/>
      </w:rPr>
      <w:tblPr/>
      <w:tcPr>
        <w:tcBorders>
          <w:top w:val="single" w:sz="4" w:space="0" w:color="1F1F5F" w:themeColor="text1"/>
          <w:left w:val="single" w:sz="4" w:space="0" w:color="1F1F5F" w:themeColor="text1"/>
          <w:bottom w:val="single" w:sz="4" w:space="0" w:color="1F1F5F" w:themeColor="text1"/>
          <w:right w:val="single" w:sz="4" w:space="0" w:color="1F1F5F" w:themeColor="text1"/>
        </w:tcBorders>
        <w:shd w:val="clear" w:color="auto" w:fill="auto"/>
      </w:tc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Lato" w:hAnsi="Lato"/>
        <w:color w:val="auto"/>
        <w:sz w:val="22"/>
      </w:rPr>
    </w:tblStylePr>
    <w:tblStylePr w:type="band1Horz">
      <w:rPr>
        <w:rFonts w:ascii="Arial" w:hAnsi="Arial"/>
        <w:sz w:val="22"/>
      </w:rPr>
    </w:tblStylePr>
    <w:tblStylePr w:type="band2Horz">
      <w:rPr>
        <w:rFonts w:ascii="Arial" w:hAnsi="Arial"/>
        <w:sz w:val="22"/>
      </w:rPr>
      <w:tblPr/>
      <w:tcPr>
        <w:shd w:val="clear" w:color="auto" w:fill="D9D9D9" w:themeFill="background1" w:themeFillShade="D9"/>
      </w:tc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Caption">
    <w:name w:val="caption"/>
    <w:basedOn w:val="Normal"/>
    <w:next w:val="Normal"/>
    <w:uiPriority w:val="8"/>
    <w:rsid w:val="0071700C"/>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71700C"/>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document%20-%20portrait.dotx" TargetMode="External"/></Relationship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2019-10-21T00:00:00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05DB7C-E5DE-4728-895A-1570B6CD0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document - portrait.dotx</Template>
  <TotalTime>4</TotalTime>
  <Pages>2</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&lt;Document title&gt;</vt:lpstr>
    </vt:vector>
  </TitlesOfParts>
  <Company>CORPORATE AND INFORMATION SERVICES</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 class description form</dc:title>
  <dc:creator>Northern Territory Government</dc:creator>
  <cp:lastModifiedBy>Fiona Easton</cp:lastModifiedBy>
  <cp:revision>1</cp:revision>
  <cp:lastPrinted>2019-07-29T01:45:00Z</cp:lastPrinted>
  <dcterms:created xsi:type="dcterms:W3CDTF">2019-10-21T04:09:00Z</dcterms:created>
  <dcterms:modified xsi:type="dcterms:W3CDTF">2019-10-21T04:13:00Z</dcterms:modified>
</cp:coreProperties>
</file>